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CE7" w:rsidRPr="005E2043" w:rsidRDefault="00E30CE7" w:rsidP="00E30CE7">
      <w:pPr>
        <w:pStyle w:val="Tekstpodstawowy"/>
        <w:spacing w:line="276" w:lineRule="auto"/>
        <w:jc w:val="center"/>
        <w:rPr>
          <w:b/>
          <w:spacing w:val="60"/>
          <w:szCs w:val="24"/>
        </w:rPr>
      </w:pPr>
    </w:p>
    <w:tbl>
      <w:tblPr>
        <w:tblStyle w:val="Tabela-Siatka"/>
        <w:tblW w:w="1077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1063"/>
        <w:gridCol w:w="713"/>
        <w:gridCol w:w="1777"/>
        <w:gridCol w:w="1409"/>
        <w:gridCol w:w="5811"/>
      </w:tblGrid>
      <w:tr w:rsidR="004256C9" w:rsidRPr="005E2043" w:rsidTr="006460F8">
        <w:trPr>
          <w:jc w:val="center"/>
        </w:trPr>
        <w:tc>
          <w:tcPr>
            <w:tcW w:w="10773" w:type="dxa"/>
            <w:gridSpan w:val="5"/>
          </w:tcPr>
          <w:p w:rsidR="004256C9" w:rsidRPr="005E2043" w:rsidRDefault="00D00384" w:rsidP="004256C9">
            <w:pPr>
              <w:pStyle w:val="Tekstpodstawowy"/>
              <w:spacing w:line="276" w:lineRule="auto"/>
              <w:jc w:val="right"/>
              <w:rPr>
                <w:bCs/>
                <w:szCs w:val="24"/>
              </w:rPr>
            </w:pPr>
            <w:r>
              <w:rPr>
                <w:bCs/>
                <w:szCs w:val="24"/>
              </w:rPr>
              <w:t>…………………………….., dnia………………2015</w:t>
            </w:r>
            <w:r w:rsidR="002970D9">
              <w:rPr>
                <w:bCs/>
                <w:szCs w:val="24"/>
              </w:rPr>
              <w:t xml:space="preserve"> </w:t>
            </w:r>
            <w:r w:rsidR="004256C9" w:rsidRPr="005E2043">
              <w:rPr>
                <w:bCs/>
                <w:szCs w:val="24"/>
              </w:rPr>
              <w:t>r.</w:t>
            </w:r>
          </w:p>
          <w:p w:rsidR="004256C9" w:rsidRPr="005E2043" w:rsidRDefault="004256C9" w:rsidP="004256C9">
            <w:pPr>
              <w:pStyle w:val="Tekstpodstawowy"/>
              <w:spacing w:line="276" w:lineRule="auto"/>
              <w:jc w:val="right"/>
              <w:rPr>
                <w:bCs/>
                <w:szCs w:val="24"/>
              </w:rPr>
            </w:pPr>
          </w:p>
          <w:p w:rsidR="00024E3D" w:rsidRPr="005E2043" w:rsidRDefault="00024E3D" w:rsidP="004256C9">
            <w:pPr>
              <w:pStyle w:val="Tekstpodstawowy"/>
              <w:spacing w:line="276" w:lineRule="auto"/>
              <w:jc w:val="right"/>
              <w:rPr>
                <w:bCs/>
                <w:szCs w:val="24"/>
              </w:rPr>
            </w:pPr>
          </w:p>
        </w:tc>
      </w:tr>
      <w:tr w:rsidR="004256C9" w:rsidRPr="005E2043" w:rsidTr="006460F8">
        <w:trPr>
          <w:jc w:val="center"/>
        </w:trPr>
        <w:tc>
          <w:tcPr>
            <w:tcW w:w="10773" w:type="dxa"/>
            <w:gridSpan w:val="5"/>
          </w:tcPr>
          <w:p w:rsidR="004256C9" w:rsidRPr="005E2043" w:rsidRDefault="004256C9" w:rsidP="004256C9">
            <w:pPr>
              <w:pStyle w:val="Tekstpodstawowy"/>
              <w:spacing w:line="276" w:lineRule="auto"/>
              <w:ind w:left="4963"/>
              <w:rPr>
                <w:b/>
                <w:bCs/>
                <w:szCs w:val="24"/>
              </w:rPr>
            </w:pPr>
            <w:r w:rsidRPr="005E2043">
              <w:rPr>
                <w:b/>
                <w:bCs/>
                <w:szCs w:val="24"/>
              </w:rPr>
              <w:t>CENTRUM PROJEKTÓW EUROPEJSKICH</w:t>
            </w:r>
          </w:p>
          <w:p w:rsidR="004256C9" w:rsidRPr="005E2043" w:rsidRDefault="005E2043" w:rsidP="004256C9">
            <w:pPr>
              <w:pStyle w:val="Tekstpodstawowy"/>
              <w:spacing w:line="276" w:lineRule="auto"/>
              <w:ind w:left="4963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U</w:t>
            </w:r>
            <w:r w:rsidR="004256C9" w:rsidRPr="005E2043">
              <w:rPr>
                <w:b/>
                <w:bCs/>
                <w:szCs w:val="24"/>
              </w:rPr>
              <w:t>L. DOMANIEWSKA 39A</w:t>
            </w:r>
          </w:p>
          <w:p w:rsidR="004256C9" w:rsidRPr="005E2043" w:rsidRDefault="004256C9" w:rsidP="004256C9">
            <w:pPr>
              <w:pStyle w:val="Tekstpodstawowy"/>
              <w:spacing w:line="276" w:lineRule="auto"/>
              <w:ind w:left="4963"/>
              <w:rPr>
                <w:b/>
                <w:bCs/>
                <w:szCs w:val="24"/>
              </w:rPr>
            </w:pPr>
            <w:r w:rsidRPr="005E2043">
              <w:rPr>
                <w:b/>
                <w:bCs/>
                <w:szCs w:val="24"/>
              </w:rPr>
              <w:t>02-672 WARSZAWA</w:t>
            </w:r>
          </w:p>
          <w:p w:rsidR="004256C9" w:rsidRPr="005E2043" w:rsidRDefault="004256C9" w:rsidP="004256C9">
            <w:pPr>
              <w:pStyle w:val="Tekstpodstawowy"/>
              <w:spacing w:line="276" w:lineRule="auto"/>
              <w:ind w:left="4963"/>
              <w:rPr>
                <w:b/>
                <w:bCs/>
                <w:szCs w:val="24"/>
              </w:rPr>
            </w:pPr>
          </w:p>
          <w:p w:rsidR="004256C9" w:rsidRPr="005E2043" w:rsidRDefault="004256C9" w:rsidP="005E2043">
            <w:pPr>
              <w:pStyle w:val="Tekstpodstawowy"/>
              <w:spacing w:line="276" w:lineRule="auto"/>
              <w:rPr>
                <w:b/>
                <w:bCs/>
                <w:szCs w:val="24"/>
              </w:rPr>
            </w:pPr>
          </w:p>
        </w:tc>
      </w:tr>
      <w:tr w:rsidR="004256C9" w:rsidRPr="005E2043" w:rsidTr="006460F8">
        <w:trPr>
          <w:jc w:val="center"/>
        </w:trPr>
        <w:tc>
          <w:tcPr>
            <w:tcW w:w="10773" w:type="dxa"/>
            <w:gridSpan w:val="5"/>
          </w:tcPr>
          <w:p w:rsidR="004256C9" w:rsidRPr="005E2043" w:rsidRDefault="004256C9" w:rsidP="001F216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E2043">
              <w:rPr>
                <w:b/>
                <w:sz w:val="24"/>
                <w:szCs w:val="24"/>
              </w:rPr>
              <w:t>CZĘŚĆ A. WNIOSEK</w:t>
            </w:r>
          </w:p>
        </w:tc>
      </w:tr>
      <w:tr w:rsidR="004256C9" w:rsidRPr="005E2043" w:rsidTr="006460F8">
        <w:trPr>
          <w:jc w:val="center"/>
        </w:trPr>
        <w:tc>
          <w:tcPr>
            <w:tcW w:w="10773" w:type="dxa"/>
            <w:gridSpan w:val="5"/>
          </w:tcPr>
          <w:p w:rsidR="004256C9" w:rsidRPr="005E2043" w:rsidRDefault="004256C9" w:rsidP="000D208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E2043">
              <w:rPr>
                <w:b/>
                <w:sz w:val="24"/>
                <w:szCs w:val="24"/>
              </w:rPr>
              <w:t>Wnoszę</w:t>
            </w:r>
            <w:r w:rsidR="001F2162" w:rsidRPr="005E2043">
              <w:rPr>
                <w:b/>
                <w:sz w:val="24"/>
                <w:szCs w:val="24"/>
              </w:rPr>
              <w:t>/wnosimy</w:t>
            </w:r>
            <w:r w:rsidRPr="005E2043">
              <w:rPr>
                <w:b/>
                <w:sz w:val="24"/>
                <w:szCs w:val="24"/>
              </w:rPr>
              <w:t xml:space="preserve"> o dopuszczenie do udziału w konkursie</w:t>
            </w:r>
            <w:r w:rsidR="00D90510">
              <w:rPr>
                <w:b/>
                <w:sz w:val="24"/>
                <w:szCs w:val="24"/>
              </w:rPr>
              <w:t xml:space="preserve"> na </w:t>
            </w:r>
            <w:r w:rsidR="00D90510" w:rsidRPr="00D90510">
              <w:rPr>
                <w:b/>
                <w:sz w:val="24"/>
                <w:szCs w:val="24"/>
              </w:rPr>
              <w:t>opracowanie projektu graficznego kwartalnego biuletynu „Innowacje bez Granic” oraz projektu graficznego wkładki tematycznej (insertu) do biuletynu</w:t>
            </w:r>
          </w:p>
        </w:tc>
      </w:tr>
      <w:tr w:rsidR="004256C9" w:rsidRPr="005E2043" w:rsidTr="006460F8">
        <w:trPr>
          <w:jc w:val="center"/>
        </w:trPr>
        <w:tc>
          <w:tcPr>
            <w:tcW w:w="10773" w:type="dxa"/>
            <w:gridSpan w:val="5"/>
          </w:tcPr>
          <w:p w:rsidR="005E2043" w:rsidRPr="005E2043" w:rsidRDefault="005E2043" w:rsidP="001F216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4256C9" w:rsidRPr="005E2043" w:rsidRDefault="004256C9" w:rsidP="001F2162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5E2043">
              <w:rPr>
                <w:b/>
                <w:sz w:val="24"/>
                <w:szCs w:val="24"/>
              </w:rPr>
              <w:t>CZĘŚĆ B. WNIOSKODAWCA</w:t>
            </w:r>
            <w:r w:rsidR="00183997" w:rsidRPr="005E2043">
              <w:rPr>
                <w:b/>
                <w:sz w:val="24"/>
                <w:szCs w:val="24"/>
              </w:rPr>
              <w:t xml:space="preserve"> (dane do kontaktu</w:t>
            </w:r>
            <w:r w:rsidR="006460F8" w:rsidRPr="005E2043">
              <w:rPr>
                <w:b/>
                <w:sz w:val="24"/>
                <w:szCs w:val="24"/>
              </w:rPr>
              <w:t>)</w:t>
            </w:r>
            <w:r w:rsidR="00183997" w:rsidRPr="005E2043">
              <w:rPr>
                <w:b/>
                <w:sz w:val="24"/>
                <w:szCs w:val="24"/>
              </w:rPr>
              <w:t xml:space="preserve"> </w:t>
            </w:r>
          </w:p>
        </w:tc>
      </w:tr>
      <w:tr w:rsidR="00A45903" w:rsidRPr="005E2043" w:rsidTr="006460F8">
        <w:trPr>
          <w:jc w:val="center"/>
        </w:trPr>
        <w:tc>
          <w:tcPr>
            <w:tcW w:w="10773" w:type="dxa"/>
            <w:gridSpan w:val="5"/>
          </w:tcPr>
          <w:p w:rsidR="005E2043" w:rsidRPr="005E2043" w:rsidRDefault="005E2043" w:rsidP="00A45903">
            <w:pPr>
              <w:spacing w:line="276" w:lineRule="auto"/>
              <w:rPr>
                <w:sz w:val="24"/>
                <w:szCs w:val="24"/>
              </w:rPr>
            </w:pPr>
          </w:p>
          <w:p w:rsidR="00A45903" w:rsidRPr="005E2043" w:rsidRDefault="00A45903" w:rsidP="00A45903">
            <w:pPr>
              <w:spacing w:line="276" w:lineRule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Nazwa lub imię i nazwisko</w:t>
            </w:r>
            <w:r w:rsidR="005E2043" w:rsidRPr="005E2043">
              <w:rPr>
                <w:sz w:val="24"/>
                <w:szCs w:val="24"/>
              </w:rPr>
              <w:t xml:space="preserve"> …………………………………………………………………………………………………………………</w:t>
            </w:r>
          </w:p>
          <w:p w:rsidR="00A45903" w:rsidRPr="005E2043" w:rsidRDefault="00A45903" w:rsidP="00A4590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256C9" w:rsidRPr="005E2043" w:rsidTr="006460F8">
        <w:trPr>
          <w:jc w:val="center"/>
        </w:trPr>
        <w:tc>
          <w:tcPr>
            <w:tcW w:w="10773" w:type="dxa"/>
            <w:gridSpan w:val="5"/>
          </w:tcPr>
          <w:p w:rsidR="00A45903" w:rsidRPr="005E2043" w:rsidRDefault="00A45903" w:rsidP="00A45903">
            <w:pPr>
              <w:spacing w:line="276" w:lineRule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 xml:space="preserve">Adres </w:t>
            </w:r>
            <w:r w:rsidR="005E2043" w:rsidRPr="005E2043">
              <w:rPr>
                <w:sz w:val="24"/>
                <w:szCs w:val="24"/>
              </w:rPr>
              <w:t>…………………………………………………………………………………………………………………</w:t>
            </w:r>
          </w:p>
          <w:p w:rsidR="004256C9" w:rsidRPr="005E2043" w:rsidRDefault="004256C9" w:rsidP="00A4590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4256C9" w:rsidRPr="005E2043" w:rsidTr="006460F8">
        <w:trPr>
          <w:jc w:val="center"/>
        </w:trPr>
        <w:tc>
          <w:tcPr>
            <w:tcW w:w="10773" w:type="dxa"/>
            <w:gridSpan w:val="5"/>
          </w:tcPr>
          <w:p w:rsidR="00A45903" w:rsidRPr="005E2043" w:rsidRDefault="00150908" w:rsidP="00A45903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Kod i nazwa m</w:t>
            </w:r>
            <w:r w:rsidR="00A45903" w:rsidRPr="005E2043">
              <w:rPr>
                <w:sz w:val="24"/>
                <w:szCs w:val="24"/>
              </w:rPr>
              <w:t>iasta</w:t>
            </w:r>
            <w:r w:rsidR="005E2043" w:rsidRPr="005E2043">
              <w:rPr>
                <w:sz w:val="24"/>
                <w:szCs w:val="24"/>
              </w:rPr>
              <w:t xml:space="preserve"> …………………………………………………………………………………………………………………</w:t>
            </w:r>
          </w:p>
          <w:p w:rsidR="00A45903" w:rsidRPr="005E2043" w:rsidRDefault="00A45903" w:rsidP="00A4590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45903" w:rsidRPr="005E2043" w:rsidTr="00272081">
        <w:trPr>
          <w:jc w:val="center"/>
        </w:trPr>
        <w:tc>
          <w:tcPr>
            <w:tcW w:w="4962" w:type="dxa"/>
            <w:gridSpan w:val="4"/>
          </w:tcPr>
          <w:p w:rsidR="00A45903" w:rsidRPr="005E2043" w:rsidRDefault="00A45903" w:rsidP="00A45903">
            <w:pPr>
              <w:spacing w:line="276" w:lineRule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NIP lub PESEL</w:t>
            </w:r>
            <w:r w:rsidRPr="005E2043">
              <w:rPr>
                <w:rStyle w:val="Odwoanieprzypisudolnego"/>
                <w:sz w:val="24"/>
                <w:szCs w:val="24"/>
              </w:rPr>
              <w:footnoteReference w:id="1"/>
            </w:r>
            <w:r w:rsidR="005E2043" w:rsidRPr="005E2043">
              <w:rPr>
                <w:sz w:val="24"/>
                <w:szCs w:val="24"/>
              </w:rPr>
              <w:t xml:space="preserve"> …………………………………………………</w:t>
            </w:r>
          </w:p>
          <w:p w:rsidR="00A45903" w:rsidRPr="005E2043" w:rsidRDefault="00A45903" w:rsidP="00A45903">
            <w:pPr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5811" w:type="dxa"/>
          </w:tcPr>
          <w:p w:rsidR="00A45903" w:rsidRPr="005E2043" w:rsidRDefault="00A45903" w:rsidP="00A45903">
            <w:pPr>
              <w:spacing w:line="276" w:lineRule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REGON</w:t>
            </w:r>
            <w:r w:rsidRPr="005E2043">
              <w:rPr>
                <w:rStyle w:val="Odwoanieprzypisudolnego"/>
                <w:sz w:val="24"/>
                <w:szCs w:val="24"/>
              </w:rPr>
              <w:footnoteReference w:id="2"/>
            </w:r>
            <w:r w:rsidR="005E2043" w:rsidRPr="005E2043">
              <w:rPr>
                <w:sz w:val="24"/>
                <w:szCs w:val="24"/>
              </w:rPr>
              <w:t xml:space="preserve"> …………………………………………………………</w:t>
            </w:r>
          </w:p>
          <w:p w:rsidR="00A45903" w:rsidRPr="005E2043" w:rsidRDefault="00A45903" w:rsidP="00A4590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A45903" w:rsidRPr="005E2043" w:rsidTr="006460F8">
        <w:trPr>
          <w:jc w:val="center"/>
        </w:trPr>
        <w:tc>
          <w:tcPr>
            <w:tcW w:w="10773" w:type="dxa"/>
            <w:gridSpan w:val="5"/>
          </w:tcPr>
          <w:p w:rsidR="00FA6FCC" w:rsidRPr="005E2043" w:rsidRDefault="00FA6FCC" w:rsidP="005E2043">
            <w:pPr>
              <w:spacing w:line="276" w:lineRule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Telefon</w:t>
            </w:r>
            <w:r w:rsidR="005E2043" w:rsidRPr="005E2043">
              <w:rPr>
                <w:sz w:val="24"/>
                <w:szCs w:val="24"/>
              </w:rPr>
              <w:t xml:space="preserve"> ……………………………</w:t>
            </w:r>
            <w:r w:rsidR="005E2043">
              <w:rPr>
                <w:sz w:val="24"/>
                <w:szCs w:val="24"/>
              </w:rPr>
              <w:t xml:space="preserve"> </w:t>
            </w:r>
          </w:p>
        </w:tc>
      </w:tr>
      <w:tr w:rsidR="00FA6FCC" w:rsidRPr="005E2043" w:rsidTr="006460F8">
        <w:trPr>
          <w:jc w:val="center"/>
        </w:trPr>
        <w:tc>
          <w:tcPr>
            <w:tcW w:w="10773" w:type="dxa"/>
            <w:gridSpan w:val="5"/>
          </w:tcPr>
          <w:p w:rsidR="005E2043" w:rsidRDefault="005E2043" w:rsidP="00A45903">
            <w:pPr>
              <w:spacing w:line="276" w:lineRule="auto"/>
              <w:rPr>
                <w:sz w:val="24"/>
                <w:szCs w:val="24"/>
              </w:rPr>
            </w:pPr>
          </w:p>
          <w:p w:rsidR="00FA6FCC" w:rsidRPr="005E2043" w:rsidRDefault="00FA6FCC" w:rsidP="00A45903">
            <w:pPr>
              <w:spacing w:line="276" w:lineRule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Fa</w:t>
            </w:r>
            <w:r w:rsidR="00BC5A32">
              <w:rPr>
                <w:sz w:val="24"/>
                <w:szCs w:val="24"/>
              </w:rPr>
              <w:t>ks</w:t>
            </w:r>
            <w:r w:rsidR="00272081" w:rsidRPr="005E2043">
              <w:rPr>
                <w:sz w:val="24"/>
                <w:szCs w:val="24"/>
              </w:rPr>
              <w:t>.</w:t>
            </w:r>
            <w:r w:rsidR="005E2043" w:rsidRPr="005E2043">
              <w:rPr>
                <w:sz w:val="24"/>
                <w:szCs w:val="24"/>
              </w:rPr>
              <w:t xml:space="preserve"> ……………………………</w:t>
            </w:r>
            <w:r w:rsidR="005E2043">
              <w:rPr>
                <w:sz w:val="24"/>
                <w:szCs w:val="24"/>
              </w:rPr>
              <w:t>….</w:t>
            </w:r>
          </w:p>
          <w:p w:rsidR="00FA6FCC" w:rsidRPr="005E2043" w:rsidRDefault="00FA6FCC" w:rsidP="00A4590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A6FCC" w:rsidRPr="005E2043" w:rsidTr="006460F8">
        <w:trPr>
          <w:jc w:val="center"/>
        </w:trPr>
        <w:tc>
          <w:tcPr>
            <w:tcW w:w="10773" w:type="dxa"/>
            <w:gridSpan w:val="5"/>
          </w:tcPr>
          <w:p w:rsidR="00FA6FCC" w:rsidRPr="005E2043" w:rsidRDefault="00FA6FCC" w:rsidP="00A45903">
            <w:pPr>
              <w:spacing w:line="276" w:lineRule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e-mail</w:t>
            </w:r>
            <w:r w:rsidR="005E2043" w:rsidRPr="005E2043">
              <w:rPr>
                <w:sz w:val="24"/>
                <w:szCs w:val="24"/>
              </w:rPr>
              <w:t xml:space="preserve"> ……………………………</w:t>
            </w:r>
            <w:r w:rsidR="005E2043">
              <w:rPr>
                <w:sz w:val="24"/>
                <w:szCs w:val="24"/>
              </w:rPr>
              <w:t>.</w:t>
            </w:r>
          </w:p>
          <w:p w:rsidR="00FA6FCC" w:rsidRPr="005E2043" w:rsidRDefault="00FA6FCC" w:rsidP="00A45903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FA6FCC" w:rsidRPr="005E2043" w:rsidTr="006460F8">
        <w:trPr>
          <w:trHeight w:val="851"/>
          <w:jc w:val="center"/>
        </w:trPr>
        <w:tc>
          <w:tcPr>
            <w:tcW w:w="1063" w:type="dxa"/>
            <w:vAlign w:val="center"/>
          </w:tcPr>
          <w:p w:rsidR="00FA6FCC" w:rsidRPr="005E2043" w:rsidRDefault="001F2162" w:rsidP="001F21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sym w:font="Symbol" w:char="F0A0"/>
            </w:r>
          </w:p>
        </w:tc>
        <w:tc>
          <w:tcPr>
            <w:tcW w:w="9710" w:type="dxa"/>
            <w:gridSpan w:val="4"/>
            <w:vAlign w:val="center"/>
          </w:tcPr>
          <w:p w:rsidR="00FA6FCC" w:rsidRPr="005E2043" w:rsidRDefault="001F2162" w:rsidP="00183997">
            <w:pPr>
              <w:jc w:val="both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 xml:space="preserve">Wnioskodawca jest osobą fizyczną nieprowadzącą działalności gospodarczej. </w:t>
            </w:r>
          </w:p>
        </w:tc>
      </w:tr>
      <w:tr w:rsidR="00EE6BED" w:rsidRPr="005E2043" w:rsidTr="006460F8">
        <w:trPr>
          <w:trHeight w:val="851"/>
          <w:jc w:val="center"/>
        </w:trPr>
        <w:tc>
          <w:tcPr>
            <w:tcW w:w="1063" w:type="dxa"/>
            <w:vAlign w:val="center"/>
          </w:tcPr>
          <w:p w:rsidR="00EE6BED" w:rsidRPr="005E2043" w:rsidRDefault="001F2162" w:rsidP="001F2162">
            <w:pPr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 w:rsidRPr="005E2043">
              <w:rPr>
                <w:sz w:val="24"/>
                <w:szCs w:val="24"/>
              </w:rPr>
              <w:lastRenderedPageBreak/>
              <w:sym w:font="Symbol" w:char="F0A0"/>
            </w:r>
          </w:p>
        </w:tc>
        <w:tc>
          <w:tcPr>
            <w:tcW w:w="9710" w:type="dxa"/>
            <w:gridSpan w:val="4"/>
            <w:vAlign w:val="center"/>
          </w:tcPr>
          <w:p w:rsidR="00EE6BED" w:rsidRPr="005E2043" w:rsidRDefault="00EE6BED" w:rsidP="001F2162">
            <w:pPr>
              <w:jc w:val="both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 xml:space="preserve">Wnioskodawca jest osobą fizyczną prowadzącą działalność gospodarczą, osobą prawną, jednostką organizacyjną nieposiadającą osobowości prawnej. </w:t>
            </w:r>
          </w:p>
        </w:tc>
      </w:tr>
      <w:tr w:rsidR="006460F8" w:rsidRPr="005E2043" w:rsidTr="001902FE">
        <w:trPr>
          <w:jc w:val="center"/>
        </w:trPr>
        <w:tc>
          <w:tcPr>
            <w:tcW w:w="10773" w:type="dxa"/>
            <w:gridSpan w:val="5"/>
          </w:tcPr>
          <w:p w:rsidR="005E2043" w:rsidRPr="005E2043" w:rsidRDefault="005E2043" w:rsidP="00BC5B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5E2043" w:rsidRPr="005E2043" w:rsidRDefault="005E2043" w:rsidP="00BC5B98">
            <w:pPr>
              <w:spacing w:line="276" w:lineRule="auto"/>
              <w:jc w:val="center"/>
              <w:rPr>
                <w:b/>
                <w:sz w:val="24"/>
                <w:szCs w:val="24"/>
              </w:rPr>
            </w:pPr>
          </w:p>
          <w:p w:rsidR="006460F8" w:rsidRPr="005E2043" w:rsidRDefault="00BC5B98" w:rsidP="00BC5B98">
            <w:pPr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  <w:r w:rsidRPr="005E2043">
              <w:rPr>
                <w:b/>
                <w:sz w:val="24"/>
                <w:szCs w:val="24"/>
              </w:rPr>
              <w:t>CZĘŚĆ C. Dodatkowe informacje</w:t>
            </w:r>
          </w:p>
        </w:tc>
      </w:tr>
      <w:tr w:rsidR="00FA6FCC" w:rsidRPr="005E2043" w:rsidTr="006460F8">
        <w:trPr>
          <w:trHeight w:val="851"/>
          <w:jc w:val="center"/>
        </w:trPr>
        <w:tc>
          <w:tcPr>
            <w:tcW w:w="1063" w:type="dxa"/>
            <w:vAlign w:val="center"/>
          </w:tcPr>
          <w:p w:rsidR="00FA6FCC" w:rsidRPr="005E2043" w:rsidRDefault="001F2162" w:rsidP="001F21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sym w:font="Symbol" w:char="F0A0"/>
            </w:r>
          </w:p>
        </w:tc>
        <w:tc>
          <w:tcPr>
            <w:tcW w:w="9710" w:type="dxa"/>
            <w:gridSpan w:val="4"/>
            <w:vAlign w:val="center"/>
          </w:tcPr>
          <w:p w:rsidR="00FA6FCC" w:rsidRPr="005E2043" w:rsidRDefault="001F2162" w:rsidP="001F2162">
            <w:pPr>
              <w:jc w:val="both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Wnioskodawca składa wniosek samodzielnie.</w:t>
            </w:r>
          </w:p>
        </w:tc>
      </w:tr>
      <w:tr w:rsidR="00FA6FCC" w:rsidRPr="005E2043" w:rsidTr="006460F8">
        <w:trPr>
          <w:trHeight w:val="851"/>
          <w:jc w:val="center"/>
        </w:trPr>
        <w:tc>
          <w:tcPr>
            <w:tcW w:w="1063" w:type="dxa"/>
            <w:vAlign w:val="center"/>
          </w:tcPr>
          <w:p w:rsidR="00FA6FCC" w:rsidRPr="005E2043" w:rsidRDefault="001F2162" w:rsidP="001F2162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sym w:font="Symbol" w:char="F0A0"/>
            </w:r>
          </w:p>
        </w:tc>
        <w:tc>
          <w:tcPr>
            <w:tcW w:w="9710" w:type="dxa"/>
            <w:gridSpan w:val="4"/>
            <w:vAlign w:val="center"/>
          </w:tcPr>
          <w:p w:rsidR="00FA6FCC" w:rsidRPr="005E2043" w:rsidRDefault="001F2162" w:rsidP="00BC5B9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 xml:space="preserve">Wnioskodawcy składają wniosek wspólnie. W przypadku zaznaczenia tego pola należy powielić pola </w:t>
            </w:r>
            <w:r w:rsidR="00BC5B98" w:rsidRPr="005E2043">
              <w:rPr>
                <w:sz w:val="24"/>
                <w:szCs w:val="24"/>
              </w:rPr>
              <w:t xml:space="preserve">z </w:t>
            </w:r>
            <w:r w:rsidRPr="005E2043">
              <w:rPr>
                <w:sz w:val="24"/>
                <w:szCs w:val="24"/>
              </w:rPr>
              <w:t>części B niniejszego formularza</w:t>
            </w:r>
            <w:r w:rsidR="00BC5B98" w:rsidRPr="005E2043">
              <w:rPr>
                <w:sz w:val="24"/>
                <w:szCs w:val="24"/>
              </w:rPr>
              <w:t>, wypełnić je zgodne z ich opisem i dołączyć do wniosku jako osobny załącznik.</w:t>
            </w:r>
            <w:r w:rsidRPr="005E2043">
              <w:rPr>
                <w:sz w:val="24"/>
                <w:szCs w:val="24"/>
              </w:rPr>
              <w:t xml:space="preserve"> </w:t>
            </w:r>
          </w:p>
        </w:tc>
      </w:tr>
      <w:tr w:rsidR="00183997" w:rsidRPr="005E2043" w:rsidTr="006460F8">
        <w:trPr>
          <w:trHeight w:val="851"/>
          <w:jc w:val="center"/>
        </w:trPr>
        <w:tc>
          <w:tcPr>
            <w:tcW w:w="1063" w:type="dxa"/>
            <w:vAlign w:val="center"/>
          </w:tcPr>
          <w:p w:rsidR="00183997" w:rsidRPr="005E2043" w:rsidRDefault="00183997" w:rsidP="001902F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sym w:font="Symbol" w:char="F0A0"/>
            </w:r>
          </w:p>
        </w:tc>
        <w:tc>
          <w:tcPr>
            <w:tcW w:w="9710" w:type="dxa"/>
            <w:gridSpan w:val="4"/>
            <w:vAlign w:val="center"/>
          </w:tcPr>
          <w:p w:rsidR="00183997" w:rsidRPr="005E2043" w:rsidRDefault="00183997" w:rsidP="006460F8">
            <w:pPr>
              <w:overflowPunct/>
              <w:autoSpaceDE/>
              <w:autoSpaceDN/>
              <w:adjustRightInd/>
              <w:jc w:val="both"/>
              <w:textAlignment w:val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Wnioskodawca</w:t>
            </w:r>
            <w:r w:rsidR="006460F8" w:rsidRPr="005E2043">
              <w:rPr>
                <w:sz w:val="24"/>
                <w:szCs w:val="24"/>
              </w:rPr>
              <w:t xml:space="preserve"> </w:t>
            </w:r>
            <w:r w:rsidRPr="005E2043">
              <w:rPr>
                <w:sz w:val="24"/>
                <w:szCs w:val="24"/>
              </w:rPr>
              <w:t>jest</w:t>
            </w:r>
            <w:r w:rsidR="006460F8" w:rsidRPr="005E2043">
              <w:rPr>
                <w:sz w:val="24"/>
                <w:szCs w:val="24"/>
              </w:rPr>
              <w:t xml:space="preserve"> </w:t>
            </w:r>
            <w:r w:rsidRPr="005E2043">
              <w:rPr>
                <w:sz w:val="24"/>
                <w:szCs w:val="24"/>
              </w:rPr>
              <w:t xml:space="preserve">reprezentowany przez Pełnomocnika. </w:t>
            </w:r>
          </w:p>
        </w:tc>
      </w:tr>
      <w:tr w:rsidR="00BC5B98" w:rsidRPr="005E2043" w:rsidTr="001902FE">
        <w:trPr>
          <w:jc w:val="center"/>
        </w:trPr>
        <w:tc>
          <w:tcPr>
            <w:tcW w:w="10773" w:type="dxa"/>
            <w:gridSpan w:val="5"/>
          </w:tcPr>
          <w:p w:rsidR="00BC5B98" w:rsidRPr="005E2043" w:rsidRDefault="00BC5B98" w:rsidP="00BC5B98">
            <w:pPr>
              <w:spacing w:line="276" w:lineRule="auto"/>
              <w:jc w:val="center"/>
              <w:rPr>
                <w:sz w:val="24"/>
                <w:szCs w:val="24"/>
                <w:vertAlign w:val="superscript"/>
              </w:rPr>
            </w:pPr>
          </w:p>
        </w:tc>
      </w:tr>
      <w:tr w:rsidR="00024E3D" w:rsidRPr="005E2043" w:rsidTr="00272081">
        <w:trPr>
          <w:jc w:val="center"/>
        </w:trPr>
        <w:tc>
          <w:tcPr>
            <w:tcW w:w="10773" w:type="dxa"/>
            <w:gridSpan w:val="5"/>
          </w:tcPr>
          <w:p w:rsidR="005E2043" w:rsidRPr="005E2043" w:rsidRDefault="005E2043" w:rsidP="005E2043">
            <w:pPr>
              <w:overflowPunct/>
              <w:autoSpaceDE/>
              <w:autoSpaceDN/>
              <w:adjustRightInd/>
              <w:spacing w:line="360" w:lineRule="auto"/>
              <w:ind w:left="360"/>
              <w:jc w:val="both"/>
              <w:textAlignment w:val="auto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 xml:space="preserve">Załącznikami do niniejszego formularza stanowiącymi integralną część </w:t>
            </w:r>
            <w:r w:rsidR="00C576D8">
              <w:rPr>
                <w:sz w:val="24"/>
                <w:szCs w:val="24"/>
              </w:rPr>
              <w:t>wniosku</w:t>
            </w:r>
            <w:r w:rsidRPr="005E2043">
              <w:rPr>
                <w:sz w:val="24"/>
                <w:szCs w:val="24"/>
              </w:rPr>
              <w:t xml:space="preserve"> są:</w:t>
            </w:r>
          </w:p>
          <w:p w:rsidR="005E2043" w:rsidRPr="002970D9" w:rsidRDefault="005E2043" w:rsidP="002970D9">
            <w:pPr>
              <w:pStyle w:val="Akapitzlist"/>
              <w:numPr>
                <w:ilvl w:val="0"/>
                <w:numId w:val="47"/>
              </w:numPr>
              <w:spacing w:line="480" w:lineRule="auto"/>
              <w:ind w:left="743" w:hanging="426"/>
              <w:jc w:val="both"/>
              <w:rPr>
                <w:sz w:val="24"/>
                <w:szCs w:val="24"/>
              </w:rPr>
            </w:pPr>
            <w:r w:rsidRPr="002970D9">
              <w:rPr>
                <w:sz w:val="24"/>
                <w:szCs w:val="24"/>
              </w:rPr>
              <w:t>.....................................................................................................</w:t>
            </w:r>
            <w:r w:rsidR="002970D9">
              <w:rPr>
                <w:sz w:val="24"/>
                <w:szCs w:val="24"/>
              </w:rPr>
              <w:t>.</w:t>
            </w:r>
          </w:p>
          <w:p w:rsidR="005E2043" w:rsidRPr="002970D9" w:rsidRDefault="005E2043" w:rsidP="002970D9">
            <w:pPr>
              <w:pStyle w:val="Akapitzlist"/>
              <w:numPr>
                <w:ilvl w:val="0"/>
                <w:numId w:val="47"/>
              </w:numPr>
              <w:spacing w:line="480" w:lineRule="auto"/>
              <w:ind w:left="743" w:hanging="426"/>
              <w:jc w:val="both"/>
              <w:rPr>
                <w:sz w:val="24"/>
                <w:szCs w:val="24"/>
              </w:rPr>
            </w:pPr>
            <w:r w:rsidRPr="002970D9">
              <w:rPr>
                <w:sz w:val="24"/>
                <w:szCs w:val="24"/>
              </w:rPr>
              <w:t>.....................................................................................................</w:t>
            </w:r>
            <w:r w:rsidR="002970D9" w:rsidRPr="002970D9">
              <w:rPr>
                <w:sz w:val="24"/>
                <w:szCs w:val="24"/>
              </w:rPr>
              <w:t>.</w:t>
            </w:r>
          </w:p>
          <w:p w:rsidR="005E2043" w:rsidRPr="002970D9" w:rsidRDefault="005E2043" w:rsidP="002970D9">
            <w:pPr>
              <w:pStyle w:val="Akapitzlist"/>
              <w:numPr>
                <w:ilvl w:val="0"/>
                <w:numId w:val="47"/>
              </w:numPr>
              <w:spacing w:line="480" w:lineRule="auto"/>
              <w:ind w:left="743" w:hanging="426"/>
              <w:jc w:val="both"/>
              <w:rPr>
                <w:sz w:val="24"/>
                <w:szCs w:val="24"/>
              </w:rPr>
            </w:pPr>
            <w:r w:rsidRPr="002970D9">
              <w:rPr>
                <w:sz w:val="24"/>
                <w:szCs w:val="24"/>
              </w:rPr>
              <w:t>.....................................................................................................</w:t>
            </w:r>
            <w:r w:rsidR="002970D9">
              <w:rPr>
                <w:sz w:val="24"/>
                <w:szCs w:val="24"/>
              </w:rPr>
              <w:t>.</w:t>
            </w:r>
          </w:p>
          <w:p w:rsidR="005E2043" w:rsidRPr="002970D9" w:rsidRDefault="005E2043" w:rsidP="002970D9">
            <w:pPr>
              <w:pStyle w:val="Akapitzlist"/>
              <w:numPr>
                <w:ilvl w:val="0"/>
                <w:numId w:val="47"/>
              </w:numPr>
              <w:spacing w:line="480" w:lineRule="auto"/>
              <w:ind w:left="743" w:hanging="426"/>
              <w:jc w:val="both"/>
              <w:rPr>
                <w:sz w:val="24"/>
                <w:szCs w:val="24"/>
              </w:rPr>
            </w:pPr>
            <w:r w:rsidRPr="002970D9">
              <w:rPr>
                <w:sz w:val="24"/>
                <w:szCs w:val="24"/>
              </w:rPr>
              <w:t>.....................................................................................................</w:t>
            </w:r>
            <w:r w:rsidR="002970D9">
              <w:rPr>
                <w:sz w:val="24"/>
                <w:szCs w:val="24"/>
              </w:rPr>
              <w:t>.</w:t>
            </w:r>
          </w:p>
          <w:p w:rsidR="00024E3D" w:rsidRPr="005E2043" w:rsidRDefault="00024E3D" w:rsidP="002C3926">
            <w:pPr>
              <w:spacing w:line="480" w:lineRule="auto"/>
              <w:ind w:left="357"/>
              <w:jc w:val="both"/>
              <w:rPr>
                <w:bCs/>
                <w:szCs w:val="24"/>
              </w:rPr>
            </w:pPr>
          </w:p>
        </w:tc>
      </w:tr>
      <w:tr w:rsidR="00634D74" w:rsidRPr="005E2043" w:rsidTr="00272081">
        <w:trPr>
          <w:jc w:val="center"/>
        </w:trPr>
        <w:tc>
          <w:tcPr>
            <w:tcW w:w="1776" w:type="dxa"/>
            <w:gridSpan w:val="2"/>
            <w:vAlign w:val="center"/>
          </w:tcPr>
          <w:p w:rsidR="00634D74" w:rsidRPr="005E2043" w:rsidRDefault="00634D74" w:rsidP="006460F8">
            <w:pPr>
              <w:pStyle w:val="Tekstpodstawowy"/>
              <w:rPr>
                <w:b/>
                <w:bCs/>
                <w:szCs w:val="24"/>
              </w:rPr>
            </w:pPr>
          </w:p>
        </w:tc>
        <w:tc>
          <w:tcPr>
            <w:tcW w:w="1777" w:type="dxa"/>
            <w:vAlign w:val="center"/>
          </w:tcPr>
          <w:p w:rsidR="00634D74" w:rsidRPr="005E2043" w:rsidRDefault="00634D74" w:rsidP="006460F8">
            <w:pPr>
              <w:pStyle w:val="Tekstpodstawowy"/>
              <w:rPr>
                <w:b/>
                <w:bCs/>
                <w:szCs w:val="24"/>
              </w:rPr>
            </w:pPr>
          </w:p>
        </w:tc>
        <w:tc>
          <w:tcPr>
            <w:tcW w:w="7220" w:type="dxa"/>
            <w:gridSpan w:val="2"/>
          </w:tcPr>
          <w:p w:rsidR="00634D74" w:rsidRPr="005E2043" w:rsidRDefault="00634D74" w:rsidP="006460F8">
            <w:pPr>
              <w:pStyle w:val="Tekstpodstawowy"/>
              <w:rPr>
                <w:bCs/>
                <w:szCs w:val="24"/>
              </w:rPr>
            </w:pPr>
          </w:p>
        </w:tc>
      </w:tr>
      <w:tr w:rsidR="006460F8" w:rsidRPr="005E2043" w:rsidTr="006460F8">
        <w:trPr>
          <w:jc w:val="center"/>
        </w:trPr>
        <w:tc>
          <w:tcPr>
            <w:tcW w:w="10773" w:type="dxa"/>
            <w:gridSpan w:val="5"/>
          </w:tcPr>
          <w:p w:rsidR="006460F8" w:rsidRPr="005E2043" w:rsidRDefault="006460F8" w:rsidP="001902F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460F8" w:rsidRPr="005E2043" w:rsidTr="006460F8">
        <w:trPr>
          <w:jc w:val="center"/>
        </w:trPr>
        <w:tc>
          <w:tcPr>
            <w:tcW w:w="10773" w:type="dxa"/>
            <w:gridSpan w:val="5"/>
          </w:tcPr>
          <w:p w:rsidR="006460F8" w:rsidRPr="005E2043" w:rsidRDefault="006460F8" w:rsidP="001902F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460F8" w:rsidRPr="005E2043" w:rsidTr="00272081">
        <w:trPr>
          <w:jc w:val="center"/>
        </w:trPr>
        <w:tc>
          <w:tcPr>
            <w:tcW w:w="10773" w:type="dxa"/>
            <w:gridSpan w:val="5"/>
          </w:tcPr>
          <w:p w:rsidR="006460F8" w:rsidRPr="005E2043" w:rsidRDefault="006460F8" w:rsidP="001902FE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272081" w:rsidRPr="005E2043" w:rsidTr="00272081">
        <w:trPr>
          <w:jc w:val="center"/>
        </w:trPr>
        <w:tc>
          <w:tcPr>
            <w:tcW w:w="4962" w:type="dxa"/>
            <w:gridSpan w:val="4"/>
          </w:tcPr>
          <w:p w:rsidR="00272081" w:rsidRPr="005E2043" w:rsidRDefault="00272081" w:rsidP="001902FE">
            <w:pPr>
              <w:spacing w:line="276" w:lineRule="auto"/>
              <w:rPr>
                <w:sz w:val="24"/>
                <w:szCs w:val="24"/>
              </w:rPr>
            </w:pPr>
          </w:p>
          <w:p w:rsidR="00272081" w:rsidRPr="005E2043" w:rsidRDefault="00272081" w:rsidP="001902FE">
            <w:pPr>
              <w:spacing w:line="276" w:lineRule="auto"/>
              <w:rPr>
                <w:sz w:val="24"/>
                <w:szCs w:val="24"/>
              </w:rPr>
            </w:pPr>
          </w:p>
          <w:p w:rsidR="00272081" w:rsidRPr="005E2043" w:rsidRDefault="00272081" w:rsidP="001902FE">
            <w:pPr>
              <w:spacing w:line="276" w:lineRule="auto"/>
              <w:rPr>
                <w:sz w:val="24"/>
                <w:szCs w:val="24"/>
              </w:rPr>
            </w:pPr>
          </w:p>
          <w:p w:rsidR="00272081" w:rsidRPr="005E2043" w:rsidRDefault="00272081" w:rsidP="00272081">
            <w:pPr>
              <w:jc w:val="center"/>
              <w:rPr>
                <w:sz w:val="24"/>
                <w:szCs w:val="24"/>
                <w:vertAlign w:val="superscript"/>
              </w:rPr>
            </w:pPr>
          </w:p>
        </w:tc>
        <w:tc>
          <w:tcPr>
            <w:tcW w:w="5811" w:type="dxa"/>
          </w:tcPr>
          <w:p w:rsidR="00272081" w:rsidRPr="005E2043" w:rsidRDefault="0027208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vertAlign w:val="superscript"/>
              </w:rPr>
            </w:pPr>
          </w:p>
          <w:p w:rsidR="00272081" w:rsidRPr="005E2043" w:rsidRDefault="00272081">
            <w:pPr>
              <w:overflowPunct/>
              <w:autoSpaceDE/>
              <w:autoSpaceDN/>
              <w:adjustRightInd/>
              <w:textAlignment w:val="auto"/>
              <w:rPr>
                <w:sz w:val="24"/>
                <w:szCs w:val="24"/>
                <w:vertAlign w:val="superscript"/>
              </w:rPr>
            </w:pPr>
          </w:p>
          <w:p w:rsidR="00272081" w:rsidRPr="005E2043" w:rsidRDefault="00272081" w:rsidP="00272081">
            <w:pPr>
              <w:jc w:val="center"/>
              <w:rPr>
                <w:sz w:val="24"/>
                <w:szCs w:val="24"/>
              </w:rPr>
            </w:pPr>
            <w:r w:rsidRPr="005E2043">
              <w:rPr>
                <w:sz w:val="24"/>
                <w:szCs w:val="24"/>
              </w:rPr>
              <w:t>……………………………………………………………</w:t>
            </w:r>
          </w:p>
          <w:p w:rsidR="002970D9" w:rsidRDefault="00272081" w:rsidP="00272081">
            <w:pPr>
              <w:jc w:val="center"/>
            </w:pPr>
            <w:r w:rsidRPr="002970D9">
              <w:t xml:space="preserve">(podpis/y osoby/osób upoważnionych </w:t>
            </w:r>
          </w:p>
          <w:p w:rsidR="00272081" w:rsidRPr="002970D9" w:rsidRDefault="00272081" w:rsidP="00272081">
            <w:pPr>
              <w:jc w:val="center"/>
            </w:pPr>
            <w:r w:rsidRPr="002970D9">
              <w:t>do reprezentowania uczestnika konkursu)</w:t>
            </w:r>
          </w:p>
        </w:tc>
      </w:tr>
      <w:tr w:rsidR="006460F8" w:rsidRPr="005E2043" w:rsidTr="006460F8">
        <w:trPr>
          <w:jc w:val="center"/>
        </w:trPr>
        <w:tc>
          <w:tcPr>
            <w:tcW w:w="10773" w:type="dxa"/>
            <w:gridSpan w:val="5"/>
            <w:vAlign w:val="center"/>
          </w:tcPr>
          <w:p w:rsidR="006460F8" w:rsidRPr="005E2043" w:rsidRDefault="006460F8" w:rsidP="00C64DA5">
            <w:pPr>
              <w:spacing w:line="276" w:lineRule="auto"/>
              <w:rPr>
                <w:sz w:val="24"/>
                <w:szCs w:val="24"/>
              </w:rPr>
            </w:pPr>
          </w:p>
        </w:tc>
      </w:tr>
      <w:tr w:rsidR="006460F8" w:rsidRPr="005E2043" w:rsidTr="006460F8">
        <w:trPr>
          <w:jc w:val="center"/>
        </w:trPr>
        <w:tc>
          <w:tcPr>
            <w:tcW w:w="10773" w:type="dxa"/>
            <w:gridSpan w:val="5"/>
            <w:vAlign w:val="center"/>
          </w:tcPr>
          <w:p w:rsidR="006460F8" w:rsidRPr="005E2043" w:rsidRDefault="006460F8" w:rsidP="00C64DA5">
            <w:pPr>
              <w:spacing w:line="276" w:lineRule="auto"/>
              <w:rPr>
                <w:sz w:val="24"/>
                <w:szCs w:val="24"/>
              </w:rPr>
            </w:pPr>
          </w:p>
        </w:tc>
      </w:tr>
    </w:tbl>
    <w:p w:rsidR="00024E3D" w:rsidRPr="005E2043" w:rsidRDefault="00024E3D">
      <w:pPr>
        <w:spacing w:line="276" w:lineRule="auto"/>
        <w:rPr>
          <w:sz w:val="24"/>
          <w:szCs w:val="24"/>
        </w:rPr>
      </w:pPr>
    </w:p>
    <w:sectPr w:rsidR="00024E3D" w:rsidRPr="005E2043" w:rsidSect="001037B6">
      <w:headerReference w:type="default" r:id="rId8"/>
      <w:footerReference w:type="even" r:id="rId9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650" w:rsidRDefault="00792650">
      <w:r>
        <w:separator/>
      </w:r>
    </w:p>
  </w:endnote>
  <w:endnote w:type="continuationSeparator" w:id="0">
    <w:p w:rsidR="00792650" w:rsidRDefault="007926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37CD" w:rsidRDefault="00AF04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D37CD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D37CD" w:rsidRDefault="007D37CD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650" w:rsidRDefault="00792650">
      <w:r>
        <w:separator/>
      </w:r>
    </w:p>
  </w:footnote>
  <w:footnote w:type="continuationSeparator" w:id="0">
    <w:p w:rsidR="00792650" w:rsidRDefault="00792650">
      <w:r>
        <w:continuationSeparator/>
      </w:r>
    </w:p>
  </w:footnote>
  <w:footnote w:id="1">
    <w:p w:rsidR="007D37CD" w:rsidRDefault="007D37CD" w:rsidP="00FA6FC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 przypadku, gdy Wnioskodawca jest osobą fizyczną nieprowadzącą działalności gospodarczej</w:t>
      </w:r>
      <w:r w:rsidR="002970D9">
        <w:t>,</w:t>
      </w:r>
      <w:r>
        <w:t xml:space="preserve"> należy wpisać PESEL, w pozostałych przypadkach NIP.</w:t>
      </w:r>
    </w:p>
  </w:footnote>
  <w:footnote w:id="2">
    <w:p w:rsidR="007D37CD" w:rsidRDefault="007D37CD" w:rsidP="00FA6FCC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Wypełnić jeśli dotyczy. 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356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ayout w:type="fixed"/>
      <w:tblLook w:val="0140"/>
    </w:tblPr>
    <w:tblGrid>
      <w:gridCol w:w="9356"/>
    </w:tblGrid>
    <w:tr w:rsidR="00004606" w:rsidRPr="00787B20" w:rsidTr="00120634">
      <w:tc>
        <w:tcPr>
          <w:tcW w:w="9356" w:type="dxa"/>
        </w:tcPr>
        <w:p w:rsidR="00004606" w:rsidRPr="00787B20" w:rsidRDefault="00004606" w:rsidP="00120634">
          <w:pPr>
            <w:pStyle w:val="Nagwek3"/>
            <w:ind w:left="0"/>
            <w:rPr>
              <w:b/>
              <w:szCs w:val="24"/>
            </w:rPr>
          </w:pPr>
          <w:r w:rsidRPr="00AB589C">
            <w:rPr>
              <w:b/>
              <w:iCs/>
              <w:szCs w:val="24"/>
            </w:rPr>
            <w:t>CPE-II-</w:t>
          </w:r>
          <w:r w:rsidRPr="00AB589C">
            <w:rPr>
              <w:b/>
              <w:szCs w:val="24"/>
            </w:rPr>
            <w:t>261-</w:t>
          </w:r>
          <w:r w:rsidR="00C576D8">
            <w:rPr>
              <w:b/>
              <w:szCs w:val="24"/>
            </w:rPr>
            <w:t>02/MZ</w:t>
          </w:r>
          <w:r w:rsidR="001A45B0" w:rsidRPr="00AB589C">
            <w:rPr>
              <w:b/>
              <w:iCs/>
              <w:szCs w:val="24"/>
            </w:rPr>
            <w:t>/</w:t>
          </w:r>
          <w:r w:rsidR="00AB589C" w:rsidRPr="00AB589C">
            <w:rPr>
              <w:b/>
              <w:iCs/>
              <w:szCs w:val="24"/>
            </w:rPr>
            <w:t>1</w:t>
          </w:r>
          <w:r w:rsidR="00F61E9F">
            <w:rPr>
              <w:b/>
              <w:iCs/>
              <w:szCs w:val="24"/>
            </w:rPr>
            <w:t>5</w:t>
          </w:r>
          <w:r w:rsidRPr="00787B20">
            <w:rPr>
              <w:b/>
              <w:szCs w:val="24"/>
            </w:rPr>
            <w:t xml:space="preserve">                                             </w:t>
          </w:r>
          <w:r>
            <w:rPr>
              <w:b/>
              <w:szCs w:val="24"/>
            </w:rPr>
            <w:t xml:space="preserve">                              </w:t>
          </w:r>
          <w:r w:rsidRPr="00787B20">
            <w:rPr>
              <w:b/>
              <w:szCs w:val="24"/>
            </w:rPr>
            <w:t>ZAŁĄCZNIK NR</w:t>
          </w:r>
          <w:r>
            <w:rPr>
              <w:b/>
              <w:szCs w:val="24"/>
            </w:rPr>
            <w:t xml:space="preserve"> </w:t>
          </w:r>
          <w:r w:rsidR="00AB589C">
            <w:rPr>
              <w:b/>
              <w:szCs w:val="24"/>
            </w:rPr>
            <w:t>1</w:t>
          </w:r>
        </w:p>
        <w:p w:rsidR="00004606" w:rsidRPr="00787B20" w:rsidRDefault="00004606" w:rsidP="00120634"/>
      </w:tc>
    </w:tr>
    <w:tr w:rsidR="00004606" w:rsidRPr="00DC6968" w:rsidTr="00120634">
      <w:tc>
        <w:tcPr>
          <w:tcW w:w="9356" w:type="dxa"/>
        </w:tcPr>
        <w:p w:rsidR="00004606" w:rsidRPr="00DC6968" w:rsidRDefault="00004606" w:rsidP="00120634">
          <w:pPr>
            <w:pStyle w:val="Nagwek2"/>
            <w:jc w:val="center"/>
            <w:rPr>
              <w:sz w:val="28"/>
              <w:szCs w:val="28"/>
            </w:rPr>
          </w:pPr>
          <w:r>
            <w:rPr>
              <w:sz w:val="28"/>
              <w:szCs w:val="28"/>
            </w:rPr>
            <w:t>WNIOSEK O DOPUSZCZENIE DO UDZIAŁU W KONKURSIE</w:t>
          </w:r>
        </w:p>
        <w:p w:rsidR="00004606" w:rsidRPr="00DC6968" w:rsidRDefault="00004606" w:rsidP="00120634">
          <w:pPr>
            <w:jc w:val="center"/>
          </w:pPr>
        </w:p>
      </w:tc>
    </w:tr>
  </w:tbl>
  <w:p w:rsidR="007D37CD" w:rsidRPr="009F07CE" w:rsidRDefault="007D37CD" w:rsidP="00004606">
    <w:pPr>
      <w:pStyle w:val="Zwykytekst"/>
      <w:spacing w:line="276" w:lineRule="auto"/>
      <w:jc w:val="right"/>
      <w:rPr>
        <w:rFonts w:asciiTheme="minorHAnsi" w:hAnsiTheme="minorHAnsi"/>
        <w:b/>
        <w:sz w:val="22"/>
        <w:szCs w:val="2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/>
      </w:rPr>
    </w:lvl>
  </w:abstractNum>
  <w:abstractNum w:abstractNumId="1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Symbol" w:hAnsi="Symbo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C"/>
    <w:multiLevelType w:val="multilevel"/>
    <w:tmpl w:val="0000000C"/>
    <w:name w:val="WW8Num14"/>
    <w:lvl w:ilvl="0">
      <w:start w:val="7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Symbol" w:hAnsi="Symbol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ascii="Symbol" w:hAnsi="Symbol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ascii="Symbol" w:hAnsi="Symbol" w:cs="Courier Ne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12"/>
    <w:multiLevelType w:val="multilevel"/>
    <w:tmpl w:val="00000012"/>
    <w:name w:val="WW8Num20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47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4">
    <w:nsid w:val="00000015"/>
    <w:multiLevelType w:val="multilevel"/>
    <w:tmpl w:val="00000015"/>
    <w:name w:val="WW8Num2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5">
    <w:nsid w:val="0000001E"/>
    <w:multiLevelType w:val="multilevel"/>
    <w:tmpl w:val="0000001E"/>
    <w:name w:val="WW8Num33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9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cs="Times New Roman"/>
      </w:rPr>
    </w:lvl>
  </w:abstractNum>
  <w:abstractNum w:abstractNumId="6">
    <w:nsid w:val="011B0479"/>
    <w:multiLevelType w:val="hybridMultilevel"/>
    <w:tmpl w:val="D570D2BE"/>
    <w:lvl w:ilvl="0" w:tplc="26AE2AE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1B6489B"/>
    <w:multiLevelType w:val="multilevel"/>
    <w:tmpl w:val="CF8018C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03A20804"/>
    <w:multiLevelType w:val="hybridMultilevel"/>
    <w:tmpl w:val="D69A6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49F01A3"/>
    <w:multiLevelType w:val="multilevel"/>
    <w:tmpl w:val="C6D6878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5E95DFB"/>
    <w:multiLevelType w:val="multilevel"/>
    <w:tmpl w:val="AD307BB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1">
    <w:nsid w:val="079A59C0"/>
    <w:multiLevelType w:val="multilevel"/>
    <w:tmpl w:val="956E1DB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02B651D"/>
    <w:multiLevelType w:val="multilevel"/>
    <w:tmpl w:val="6E5A0F58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10705EC5"/>
    <w:multiLevelType w:val="hybridMultilevel"/>
    <w:tmpl w:val="EF0E6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1077200"/>
    <w:multiLevelType w:val="hybridMultilevel"/>
    <w:tmpl w:val="F8D0C896"/>
    <w:lvl w:ilvl="0" w:tplc="FFFFFFFF">
      <w:start w:val="2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165726C"/>
    <w:multiLevelType w:val="hybridMultilevel"/>
    <w:tmpl w:val="392C9508"/>
    <w:lvl w:ilvl="0" w:tplc="F384A5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8B2CB3"/>
    <w:multiLevelType w:val="hybridMultilevel"/>
    <w:tmpl w:val="E9DAEF40"/>
    <w:lvl w:ilvl="0" w:tplc="262E2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3CC292D"/>
    <w:multiLevelType w:val="multilevel"/>
    <w:tmpl w:val="A2CACCD4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163764FA"/>
    <w:multiLevelType w:val="hybridMultilevel"/>
    <w:tmpl w:val="0270C3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BA65D6E"/>
    <w:multiLevelType w:val="multilevel"/>
    <w:tmpl w:val="EDBAA77E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>
    <w:nsid w:val="22EA20EC"/>
    <w:multiLevelType w:val="multilevel"/>
    <w:tmpl w:val="8DD216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1">
    <w:nsid w:val="261B0146"/>
    <w:multiLevelType w:val="hybridMultilevel"/>
    <w:tmpl w:val="33302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28004DD3"/>
    <w:multiLevelType w:val="hybridMultilevel"/>
    <w:tmpl w:val="4E2C828C"/>
    <w:lvl w:ilvl="0" w:tplc="E878D85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B97A36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2AA65D20"/>
    <w:multiLevelType w:val="multilevel"/>
    <w:tmpl w:val="9E28EB92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  <w:i w:val="0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24">
    <w:nsid w:val="2BB03546"/>
    <w:multiLevelType w:val="hybridMultilevel"/>
    <w:tmpl w:val="118CAD3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5">
    <w:nsid w:val="2CF44AB2"/>
    <w:multiLevelType w:val="hybridMultilevel"/>
    <w:tmpl w:val="1486B564"/>
    <w:lvl w:ilvl="0" w:tplc="5F6AD0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570263"/>
    <w:multiLevelType w:val="hybridMultilevel"/>
    <w:tmpl w:val="639A7772"/>
    <w:lvl w:ilvl="0" w:tplc="1534A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2E7E45D8"/>
    <w:multiLevelType w:val="multilevel"/>
    <w:tmpl w:val="4F7813DA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341C54B9"/>
    <w:multiLevelType w:val="multilevel"/>
    <w:tmpl w:val="2272E4A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34247BE6"/>
    <w:multiLevelType w:val="hybridMultilevel"/>
    <w:tmpl w:val="8C3E95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73A6072"/>
    <w:multiLevelType w:val="multilevel"/>
    <w:tmpl w:val="7E2E11B8"/>
    <w:lvl w:ilvl="0">
      <w:start w:val="18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1">
    <w:nsid w:val="3AFF13DA"/>
    <w:multiLevelType w:val="hybridMultilevel"/>
    <w:tmpl w:val="FBF20C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3E3D6ED4"/>
    <w:multiLevelType w:val="singleLevel"/>
    <w:tmpl w:val="6908D8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24"/>
        <w:szCs w:val="24"/>
      </w:rPr>
    </w:lvl>
  </w:abstractNum>
  <w:abstractNum w:abstractNumId="33">
    <w:nsid w:val="401F1B53"/>
    <w:multiLevelType w:val="hybridMultilevel"/>
    <w:tmpl w:val="3F9ED9F4"/>
    <w:lvl w:ilvl="0" w:tplc="E4648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4">
    <w:nsid w:val="44E960D9"/>
    <w:multiLevelType w:val="hybridMultilevel"/>
    <w:tmpl w:val="B1E8AD3C"/>
    <w:lvl w:ilvl="0" w:tplc="2542A120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>
    <w:nsid w:val="48704380"/>
    <w:multiLevelType w:val="multilevel"/>
    <w:tmpl w:val="D27C8CF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6">
    <w:nsid w:val="4FD96E02"/>
    <w:multiLevelType w:val="multilevel"/>
    <w:tmpl w:val="6B14564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50D3773A"/>
    <w:multiLevelType w:val="multilevel"/>
    <w:tmpl w:val="9DD21528"/>
    <w:lvl w:ilvl="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8">
    <w:nsid w:val="51311047"/>
    <w:multiLevelType w:val="hybridMultilevel"/>
    <w:tmpl w:val="1F6275BE"/>
    <w:lvl w:ilvl="0" w:tplc="6E508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52722382"/>
    <w:multiLevelType w:val="hybridMultilevel"/>
    <w:tmpl w:val="D1BE1D22"/>
    <w:lvl w:ilvl="0" w:tplc="E34C8E0C">
      <w:start w:val="1"/>
      <w:numFmt w:val="decimal"/>
      <w:lvlText w:val="%1)"/>
      <w:lvlJc w:val="left"/>
      <w:pPr>
        <w:ind w:left="86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40">
    <w:nsid w:val="546A367B"/>
    <w:multiLevelType w:val="hybridMultilevel"/>
    <w:tmpl w:val="E82C8D10"/>
    <w:lvl w:ilvl="0" w:tplc="4B986D10">
      <w:start w:val="1"/>
      <w:numFmt w:val="lowerLetter"/>
      <w:lvlText w:val="%1)"/>
      <w:lvlJc w:val="left"/>
      <w:pPr>
        <w:ind w:left="76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58021CCF"/>
    <w:multiLevelType w:val="hybridMultilevel"/>
    <w:tmpl w:val="E5F43E18"/>
    <w:lvl w:ilvl="0" w:tplc="1E341D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5D1F32BB"/>
    <w:multiLevelType w:val="hybridMultilevel"/>
    <w:tmpl w:val="1EE2417A"/>
    <w:lvl w:ilvl="0" w:tplc="7B5E26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3B03E8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6464182A"/>
    <w:multiLevelType w:val="multilevel"/>
    <w:tmpl w:val="6E702158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4">
    <w:nsid w:val="649B6DC1"/>
    <w:multiLevelType w:val="hybridMultilevel"/>
    <w:tmpl w:val="BCB05436"/>
    <w:lvl w:ilvl="0" w:tplc="AECEB190">
      <w:start w:val="5"/>
      <w:numFmt w:val="bullet"/>
      <w:lvlText w:val="-"/>
      <w:lvlJc w:val="left"/>
      <w:pPr>
        <w:ind w:left="1068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>
    <w:nsid w:val="660F0E00"/>
    <w:multiLevelType w:val="hybridMultilevel"/>
    <w:tmpl w:val="B1C2F652"/>
    <w:lvl w:ilvl="0" w:tplc="4DA41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C88635A4">
      <w:start w:val="1"/>
      <w:numFmt w:val="decimal"/>
      <w:lvlText w:val="%4)"/>
      <w:lvlJc w:val="left"/>
      <w:pPr>
        <w:tabs>
          <w:tab w:val="num" w:pos="2685"/>
        </w:tabs>
        <w:ind w:left="2685" w:hanging="705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6">
    <w:nsid w:val="693D16C7"/>
    <w:multiLevelType w:val="multilevel"/>
    <w:tmpl w:val="D032C8F6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7">
    <w:nsid w:val="6D424E4D"/>
    <w:multiLevelType w:val="hybridMultilevel"/>
    <w:tmpl w:val="867CE338"/>
    <w:lvl w:ilvl="0" w:tplc="65C8230E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8">
    <w:nsid w:val="7259140A"/>
    <w:multiLevelType w:val="hybridMultilevel"/>
    <w:tmpl w:val="E168E6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9">
    <w:nsid w:val="7EE5648D"/>
    <w:multiLevelType w:val="multilevel"/>
    <w:tmpl w:val="A94C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22"/>
  </w:num>
  <w:num w:numId="5">
    <w:abstractNumId w:val="42"/>
  </w:num>
  <w:num w:numId="6">
    <w:abstractNumId w:val="47"/>
  </w:num>
  <w:num w:numId="7">
    <w:abstractNumId w:val="37"/>
  </w:num>
  <w:num w:numId="8">
    <w:abstractNumId w:val="10"/>
  </w:num>
  <w:num w:numId="9">
    <w:abstractNumId w:val="40"/>
  </w:num>
  <w:num w:numId="10">
    <w:abstractNumId w:val="39"/>
  </w:num>
  <w:num w:numId="11">
    <w:abstractNumId w:val="15"/>
  </w:num>
  <w:num w:numId="12">
    <w:abstractNumId w:val="18"/>
  </w:num>
  <w:num w:numId="13">
    <w:abstractNumId w:val="26"/>
  </w:num>
  <w:num w:numId="14">
    <w:abstractNumId w:val="44"/>
  </w:num>
  <w:num w:numId="15">
    <w:abstractNumId w:val="35"/>
  </w:num>
  <w:num w:numId="16">
    <w:abstractNumId w:val="30"/>
  </w:num>
  <w:num w:numId="17">
    <w:abstractNumId w:val="27"/>
  </w:num>
  <w:num w:numId="18">
    <w:abstractNumId w:val="17"/>
  </w:num>
  <w:num w:numId="19">
    <w:abstractNumId w:val="48"/>
  </w:num>
  <w:num w:numId="20">
    <w:abstractNumId w:val="29"/>
  </w:num>
  <w:num w:numId="21">
    <w:abstractNumId w:val="12"/>
  </w:num>
  <w:num w:numId="22">
    <w:abstractNumId w:val="23"/>
  </w:num>
  <w:num w:numId="23">
    <w:abstractNumId w:val="8"/>
  </w:num>
  <w:num w:numId="24">
    <w:abstractNumId w:val="25"/>
  </w:num>
  <w:num w:numId="25">
    <w:abstractNumId w:val="19"/>
  </w:num>
  <w:num w:numId="26">
    <w:abstractNumId w:val="28"/>
  </w:num>
  <w:num w:numId="27">
    <w:abstractNumId w:val="9"/>
  </w:num>
  <w:num w:numId="28">
    <w:abstractNumId w:val="43"/>
  </w:num>
  <w:num w:numId="29">
    <w:abstractNumId w:val="45"/>
  </w:num>
  <w:num w:numId="30">
    <w:abstractNumId w:val="33"/>
  </w:num>
  <w:num w:numId="31">
    <w:abstractNumId w:val="16"/>
  </w:num>
  <w:num w:numId="32">
    <w:abstractNumId w:val="38"/>
  </w:num>
  <w:num w:numId="33">
    <w:abstractNumId w:val="11"/>
  </w:num>
  <w:num w:numId="34">
    <w:abstractNumId w:val="46"/>
  </w:num>
  <w:num w:numId="35">
    <w:abstractNumId w:val="6"/>
  </w:num>
  <w:num w:numId="36">
    <w:abstractNumId w:val="20"/>
  </w:num>
  <w:num w:numId="37">
    <w:abstractNumId w:val="4"/>
  </w:num>
  <w:num w:numId="38">
    <w:abstractNumId w:val="21"/>
  </w:num>
  <w:num w:numId="39">
    <w:abstractNumId w:val="36"/>
  </w:num>
  <w:num w:numId="40">
    <w:abstractNumId w:val="49"/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41"/>
  </w:num>
  <w:num w:numId="46">
    <w:abstractNumId w:val="32"/>
  </w:num>
  <w:num w:numId="47">
    <w:abstractNumId w:val="24"/>
  </w:num>
  <w:num w:numId="48">
    <w:abstractNumId w:val="34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E3A"/>
    <w:rsid w:val="0000071A"/>
    <w:rsid w:val="000032DC"/>
    <w:rsid w:val="00004606"/>
    <w:rsid w:val="00007F92"/>
    <w:rsid w:val="00021935"/>
    <w:rsid w:val="00022087"/>
    <w:rsid w:val="00022396"/>
    <w:rsid w:val="0002381A"/>
    <w:rsid w:val="00024E3D"/>
    <w:rsid w:val="00025C81"/>
    <w:rsid w:val="00027323"/>
    <w:rsid w:val="000319A4"/>
    <w:rsid w:val="00037814"/>
    <w:rsid w:val="00037E18"/>
    <w:rsid w:val="000426CF"/>
    <w:rsid w:val="00044DC6"/>
    <w:rsid w:val="00045520"/>
    <w:rsid w:val="00047254"/>
    <w:rsid w:val="00047E5C"/>
    <w:rsid w:val="000521F1"/>
    <w:rsid w:val="00076C5A"/>
    <w:rsid w:val="000939CE"/>
    <w:rsid w:val="000A0899"/>
    <w:rsid w:val="000A1833"/>
    <w:rsid w:val="000A1D4E"/>
    <w:rsid w:val="000D2082"/>
    <w:rsid w:val="000D5143"/>
    <w:rsid w:val="000E032B"/>
    <w:rsid w:val="000E1FA9"/>
    <w:rsid w:val="000E7663"/>
    <w:rsid w:val="000F1C54"/>
    <w:rsid w:val="000F2586"/>
    <w:rsid w:val="000F2C8E"/>
    <w:rsid w:val="001010BC"/>
    <w:rsid w:val="001037B6"/>
    <w:rsid w:val="0010385E"/>
    <w:rsid w:val="00104B6D"/>
    <w:rsid w:val="00116AAC"/>
    <w:rsid w:val="00127272"/>
    <w:rsid w:val="0013502C"/>
    <w:rsid w:val="00141DB7"/>
    <w:rsid w:val="00147DE0"/>
    <w:rsid w:val="00150908"/>
    <w:rsid w:val="001516E1"/>
    <w:rsid w:val="00162C5F"/>
    <w:rsid w:val="00164978"/>
    <w:rsid w:val="0017086F"/>
    <w:rsid w:val="00171CA1"/>
    <w:rsid w:val="00172B63"/>
    <w:rsid w:val="001804E5"/>
    <w:rsid w:val="00183997"/>
    <w:rsid w:val="00185550"/>
    <w:rsid w:val="00185CCA"/>
    <w:rsid w:val="001902FE"/>
    <w:rsid w:val="00195041"/>
    <w:rsid w:val="001A1A79"/>
    <w:rsid w:val="001A45B0"/>
    <w:rsid w:val="001B014D"/>
    <w:rsid w:val="001B274D"/>
    <w:rsid w:val="001C1926"/>
    <w:rsid w:val="001C6E24"/>
    <w:rsid w:val="001C7BC1"/>
    <w:rsid w:val="001E01DD"/>
    <w:rsid w:val="001E15CB"/>
    <w:rsid w:val="001E3B99"/>
    <w:rsid w:val="001F192C"/>
    <w:rsid w:val="001F2162"/>
    <w:rsid w:val="001F2A85"/>
    <w:rsid w:val="001F72C3"/>
    <w:rsid w:val="0020605A"/>
    <w:rsid w:val="00213AA8"/>
    <w:rsid w:val="00215579"/>
    <w:rsid w:val="00220476"/>
    <w:rsid w:val="00221765"/>
    <w:rsid w:val="00221E84"/>
    <w:rsid w:val="002324C6"/>
    <w:rsid w:val="00240932"/>
    <w:rsid w:val="00242C12"/>
    <w:rsid w:val="00244709"/>
    <w:rsid w:val="002456F0"/>
    <w:rsid w:val="002571CC"/>
    <w:rsid w:val="00257942"/>
    <w:rsid w:val="002703E7"/>
    <w:rsid w:val="00272081"/>
    <w:rsid w:val="00274403"/>
    <w:rsid w:val="00281B90"/>
    <w:rsid w:val="00282826"/>
    <w:rsid w:val="002837E5"/>
    <w:rsid w:val="00286CD4"/>
    <w:rsid w:val="002900C3"/>
    <w:rsid w:val="002970D9"/>
    <w:rsid w:val="002A0F52"/>
    <w:rsid w:val="002B00FF"/>
    <w:rsid w:val="002B6EA9"/>
    <w:rsid w:val="002C2D9D"/>
    <w:rsid w:val="002C2F8E"/>
    <w:rsid w:val="002C3926"/>
    <w:rsid w:val="002C59F2"/>
    <w:rsid w:val="002D2DAD"/>
    <w:rsid w:val="002E43DC"/>
    <w:rsid w:val="002F4537"/>
    <w:rsid w:val="00304F78"/>
    <w:rsid w:val="00312FBC"/>
    <w:rsid w:val="00320E07"/>
    <w:rsid w:val="0032107B"/>
    <w:rsid w:val="00325CF6"/>
    <w:rsid w:val="003342C6"/>
    <w:rsid w:val="0033579D"/>
    <w:rsid w:val="00336D6C"/>
    <w:rsid w:val="0034489D"/>
    <w:rsid w:val="00365D79"/>
    <w:rsid w:val="0038043F"/>
    <w:rsid w:val="0038483A"/>
    <w:rsid w:val="00386DF7"/>
    <w:rsid w:val="00394C5D"/>
    <w:rsid w:val="003954C1"/>
    <w:rsid w:val="00396B3D"/>
    <w:rsid w:val="00396FEB"/>
    <w:rsid w:val="003A1D8E"/>
    <w:rsid w:val="003A6640"/>
    <w:rsid w:val="003A721F"/>
    <w:rsid w:val="003C0056"/>
    <w:rsid w:val="003C7E2A"/>
    <w:rsid w:val="003D01DA"/>
    <w:rsid w:val="003D2057"/>
    <w:rsid w:val="003D207E"/>
    <w:rsid w:val="003F32BF"/>
    <w:rsid w:val="003F3C38"/>
    <w:rsid w:val="003F6799"/>
    <w:rsid w:val="00403133"/>
    <w:rsid w:val="00403595"/>
    <w:rsid w:val="00407DC8"/>
    <w:rsid w:val="00414DEA"/>
    <w:rsid w:val="0042468E"/>
    <w:rsid w:val="004256C9"/>
    <w:rsid w:val="00434EF0"/>
    <w:rsid w:val="00450E01"/>
    <w:rsid w:val="00451380"/>
    <w:rsid w:val="004567CA"/>
    <w:rsid w:val="00467BC7"/>
    <w:rsid w:val="004816F4"/>
    <w:rsid w:val="004837FB"/>
    <w:rsid w:val="004912BF"/>
    <w:rsid w:val="004924FF"/>
    <w:rsid w:val="00492F22"/>
    <w:rsid w:val="00495332"/>
    <w:rsid w:val="0049590D"/>
    <w:rsid w:val="004A4C66"/>
    <w:rsid w:val="004A72BE"/>
    <w:rsid w:val="004B1702"/>
    <w:rsid w:val="004B1C87"/>
    <w:rsid w:val="004B2BC9"/>
    <w:rsid w:val="004B5993"/>
    <w:rsid w:val="004B6970"/>
    <w:rsid w:val="004C3525"/>
    <w:rsid w:val="004C42C9"/>
    <w:rsid w:val="004C65AF"/>
    <w:rsid w:val="004C7541"/>
    <w:rsid w:val="004D4FC3"/>
    <w:rsid w:val="004D689E"/>
    <w:rsid w:val="004E3C3D"/>
    <w:rsid w:val="004E3C87"/>
    <w:rsid w:val="004E443B"/>
    <w:rsid w:val="004F0A29"/>
    <w:rsid w:val="004F2CF0"/>
    <w:rsid w:val="004F4449"/>
    <w:rsid w:val="0050607F"/>
    <w:rsid w:val="0051032E"/>
    <w:rsid w:val="00510400"/>
    <w:rsid w:val="005115B7"/>
    <w:rsid w:val="00521BE0"/>
    <w:rsid w:val="00525E43"/>
    <w:rsid w:val="0053544F"/>
    <w:rsid w:val="00536B5C"/>
    <w:rsid w:val="00541A45"/>
    <w:rsid w:val="00541D89"/>
    <w:rsid w:val="005466A9"/>
    <w:rsid w:val="00550503"/>
    <w:rsid w:val="00551AD2"/>
    <w:rsid w:val="00554C6A"/>
    <w:rsid w:val="00566485"/>
    <w:rsid w:val="00571490"/>
    <w:rsid w:val="005805E4"/>
    <w:rsid w:val="00584300"/>
    <w:rsid w:val="005916D0"/>
    <w:rsid w:val="005917C5"/>
    <w:rsid w:val="00591B9F"/>
    <w:rsid w:val="005A0DDA"/>
    <w:rsid w:val="005A50C3"/>
    <w:rsid w:val="005B122A"/>
    <w:rsid w:val="005B2E47"/>
    <w:rsid w:val="005B31EB"/>
    <w:rsid w:val="005B3304"/>
    <w:rsid w:val="005B585B"/>
    <w:rsid w:val="005C78AF"/>
    <w:rsid w:val="005D1419"/>
    <w:rsid w:val="005D6C0B"/>
    <w:rsid w:val="005E2043"/>
    <w:rsid w:val="005E3BA4"/>
    <w:rsid w:val="005F16A1"/>
    <w:rsid w:val="005F2A1C"/>
    <w:rsid w:val="005F31D2"/>
    <w:rsid w:val="005F7D42"/>
    <w:rsid w:val="00603294"/>
    <w:rsid w:val="0060586C"/>
    <w:rsid w:val="00606B3D"/>
    <w:rsid w:val="006101D5"/>
    <w:rsid w:val="00624C52"/>
    <w:rsid w:val="006312AD"/>
    <w:rsid w:val="00632474"/>
    <w:rsid w:val="0063368C"/>
    <w:rsid w:val="00634D74"/>
    <w:rsid w:val="00641462"/>
    <w:rsid w:val="006452C9"/>
    <w:rsid w:val="006460F8"/>
    <w:rsid w:val="00652C69"/>
    <w:rsid w:val="00665CDE"/>
    <w:rsid w:val="006739A6"/>
    <w:rsid w:val="00674B00"/>
    <w:rsid w:val="006820D5"/>
    <w:rsid w:val="006836A1"/>
    <w:rsid w:val="006849F0"/>
    <w:rsid w:val="00686A41"/>
    <w:rsid w:val="006875E1"/>
    <w:rsid w:val="00693309"/>
    <w:rsid w:val="00693E73"/>
    <w:rsid w:val="00693FE4"/>
    <w:rsid w:val="006B3C93"/>
    <w:rsid w:val="006B57FE"/>
    <w:rsid w:val="006B5DD0"/>
    <w:rsid w:val="006B64F7"/>
    <w:rsid w:val="006C5191"/>
    <w:rsid w:val="006D0E8E"/>
    <w:rsid w:val="006F028A"/>
    <w:rsid w:val="006F0E3A"/>
    <w:rsid w:val="006F29CD"/>
    <w:rsid w:val="006F4C04"/>
    <w:rsid w:val="00701205"/>
    <w:rsid w:val="007042A9"/>
    <w:rsid w:val="007044CD"/>
    <w:rsid w:val="00705448"/>
    <w:rsid w:val="00705E84"/>
    <w:rsid w:val="00710E8F"/>
    <w:rsid w:val="007129BE"/>
    <w:rsid w:val="00723DE8"/>
    <w:rsid w:val="0072472F"/>
    <w:rsid w:val="00742B65"/>
    <w:rsid w:val="007451D4"/>
    <w:rsid w:val="00766F82"/>
    <w:rsid w:val="00767828"/>
    <w:rsid w:val="00773950"/>
    <w:rsid w:val="00774F06"/>
    <w:rsid w:val="00792650"/>
    <w:rsid w:val="00792A3E"/>
    <w:rsid w:val="00795DAA"/>
    <w:rsid w:val="007A4FA9"/>
    <w:rsid w:val="007A6F17"/>
    <w:rsid w:val="007C2F12"/>
    <w:rsid w:val="007C5F9E"/>
    <w:rsid w:val="007D37CD"/>
    <w:rsid w:val="007D5EF1"/>
    <w:rsid w:val="007D795D"/>
    <w:rsid w:val="007F69CA"/>
    <w:rsid w:val="0080253F"/>
    <w:rsid w:val="0081045D"/>
    <w:rsid w:val="00814D4A"/>
    <w:rsid w:val="0081763B"/>
    <w:rsid w:val="008236B6"/>
    <w:rsid w:val="00843F78"/>
    <w:rsid w:val="0084456A"/>
    <w:rsid w:val="00851F5C"/>
    <w:rsid w:val="0085388B"/>
    <w:rsid w:val="00856499"/>
    <w:rsid w:val="0085660D"/>
    <w:rsid w:val="00856E0C"/>
    <w:rsid w:val="008614FE"/>
    <w:rsid w:val="00862B4D"/>
    <w:rsid w:val="00876890"/>
    <w:rsid w:val="00887459"/>
    <w:rsid w:val="008A271E"/>
    <w:rsid w:val="008C0277"/>
    <w:rsid w:val="008C45A1"/>
    <w:rsid w:val="008D6AA8"/>
    <w:rsid w:val="008E6A62"/>
    <w:rsid w:val="008F066A"/>
    <w:rsid w:val="008F2ABA"/>
    <w:rsid w:val="008F3D9D"/>
    <w:rsid w:val="0090348F"/>
    <w:rsid w:val="00904B9C"/>
    <w:rsid w:val="00910873"/>
    <w:rsid w:val="00910C4D"/>
    <w:rsid w:val="00911005"/>
    <w:rsid w:val="009170B4"/>
    <w:rsid w:val="00925E22"/>
    <w:rsid w:val="0092604B"/>
    <w:rsid w:val="00926A44"/>
    <w:rsid w:val="00934E26"/>
    <w:rsid w:val="009360FF"/>
    <w:rsid w:val="00937B8E"/>
    <w:rsid w:val="00940966"/>
    <w:rsid w:val="00946435"/>
    <w:rsid w:val="00946B17"/>
    <w:rsid w:val="009545B9"/>
    <w:rsid w:val="00961E33"/>
    <w:rsid w:val="00966128"/>
    <w:rsid w:val="009668E8"/>
    <w:rsid w:val="00974432"/>
    <w:rsid w:val="00993774"/>
    <w:rsid w:val="00996121"/>
    <w:rsid w:val="009A0F8B"/>
    <w:rsid w:val="009A2F37"/>
    <w:rsid w:val="009A43F8"/>
    <w:rsid w:val="009A6C47"/>
    <w:rsid w:val="009B0F3C"/>
    <w:rsid w:val="009B3884"/>
    <w:rsid w:val="009B566F"/>
    <w:rsid w:val="009B7FA6"/>
    <w:rsid w:val="009C4134"/>
    <w:rsid w:val="009C5909"/>
    <w:rsid w:val="009E5962"/>
    <w:rsid w:val="009E59FE"/>
    <w:rsid w:val="009F07CE"/>
    <w:rsid w:val="009F6297"/>
    <w:rsid w:val="00A0145D"/>
    <w:rsid w:val="00A031F4"/>
    <w:rsid w:val="00A06C22"/>
    <w:rsid w:val="00A06F31"/>
    <w:rsid w:val="00A120B4"/>
    <w:rsid w:val="00A120F7"/>
    <w:rsid w:val="00A27DA3"/>
    <w:rsid w:val="00A31DC5"/>
    <w:rsid w:val="00A36E7A"/>
    <w:rsid w:val="00A430BF"/>
    <w:rsid w:val="00A4415A"/>
    <w:rsid w:val="00A45051"/>
    <w:rsid w:val="00A45903"/>
    <w:rsid w:val="00A47C75"/>
    <w:rsid w:val="00A55972"/>
    <w:rsid w:val="00A569FE"/>
    <w:rsid w:val="00A56C50"/>
    <w:rsid w:val="00A6141D"/>
    <w:rsid w:val="00A63DF6"/>
    <w:rsid w:val="00A70EFA"/>
    <w:rsid w:val="00A7295C"/>
    <w:rsid w:val="00A74178"/>
    <w:rsid w:val="00A74460"/>
    <w:rsid w:val="00A74792"/>
    <w:rsid w:val="00A76AA2"/>
    <w:rsid w:val="00A80CBE"/>
    <w:rsid w:val="00A80CF5"/>
    <w:rsid w:val="00A825E6"/>
    <w:rsid w:val="00A831BD"/>
    <w:rsid w:val="00A866BB"/>
    <w:rsid w:val="00A87585"/>
    <w:rsid w:val="00A87CC3"/>
    <w:rsid w:val="00A91177"/>
    <w:rsid w:val="00A93024"/>
    <w:rsid w:val="00AA6460"/>
    <w:rsid w:val="00AA67BD"/>
    <w:rsid w:val="00AB3762"/>
    <w:rsid w:val="00AB589C"/>
    <w:rsid w:val="00AC0B2B"/>
    <w:rsid w:val="00AC1CE5"/>
    <w:rsid w:val="00AC3DEE"/>
    <w:rsid w:val="00AC4BE7"/>
    <w:rsid w:val="00AC6531"/>
    <w:rsid w:val="00AD2442"/>
    <w:rsid w:val="00AD79DD"/>
    <w:rsid w:val="00AD7AB1"/>
    <w:rsid w:val="00AE1F31"/>
    <w:rsid w:val="00AE31DE"/>
    <w:rsid w:val="00AF047B"/>
    <w:rsid w:val="00AF4B33"/>
    <w:rsid w:val="00AF65CC"/>
    <w:rsid w:val="00B05879"/>
    <w:rsid w:val="00B06A5B"/>
    <w:rsid w:val="00B1008F"/>
    <w:rsid w:val="00B11071"/>
    <w:rsid w:val="00B137BA"/>
    <w:rsid w:val="00B1442D"/>
    <w:rsid w:val="00B1669F"/>
    <w:rsid w:val="00B21630"/>
    <w:rsid w:val="00B22F4D"/>
    <w:rsid w:val="00B23DC1"/>
    <w:rsid w:val="00B26E75"/>
    <w:rsid w:val="00B35E2B"/>
    <w:rsid w:val="00B378D7"/>
    <w:rsid w:val="00B433AE"/>
    <w:rsid w:val="00B4419E"/>
    <w:rsid w:val="00B4686D"/>
    <w:rsid w:val="00B531FD"/>
    <w:rsid w:val="00B62804"/>
    <w:rsid w:val="00B62DB1"/>
    <w:rsid w:val="00B70DA8"/>
    <w:rsid w:val="00B76590"/>
    <w:rsid w:val="00B84072"/>
    <w:rsid w:val="00B91BE2"/>
    <w:rsid w:val="00B93A30"/>
    <w:rsid w:val="00B955DB"/>
    <w:rsid w:val="00BB0CA3"/>
    <w:rsid w:val="00BB2E13"/>
    <w:rsid w:val="00BB2F47"/>
    <w:rsid w:val="00BC169D"/>
    <w:rsid w:val="00BC2DE0"/>
    <w:rsid w:val="00BC4AEE"/>
    <w:rsid w:val="00BC5A32"/>
    <w:rsid w:val="00BC5B98"/>
    <w:rsid w:val="00BC7972"/>
    <w:rsid w:val="00BD0189"/>
    <w:rsid w:val="00BD0458"/>
    <w:rsid w:val="00BE5264"/>
    <w:rsid w:val="00BE5E2C"/>
    <w:rsid w:val="00BF010D"/>
    <w:rsid w:val="00BF1764"/>
    <w:rsid w:val="00BF1C80"/>
    <w:rsid w:val="00C0034E"/>
    <w:rsid w:val="00C0711F"/>
    <w:rsid w:val="00C078FB"/>
    <w:rsid w:val="00C14C6D"/>
    <w:rsid w:val="00C22EDA"/>
    <w:rsid w:val="00C23220"/>
    <w:rsid w:val="00C23262"/>
    <w:rsid w:val="00C36FF3"/>
    <w:rsid w:val="00C40176"/>
    <w:rsid w:val="00C41668"/>
    <w:rsid w:val="00C465A0"/>
    <w:rsid w:val="00C51913"/>
    <w:rsid w:val="00C576D8"/>
    <w:rsid w:val="00C60FC8"/>
    <w:rsid w:val="00C64DA5"/>
    <w:rsid w:val="00C66FE0"/>
    <w:rsid w:val="00C71D79"/>
    <w:rsid w:val="00C73939"/>
    <w:rsid w:val="00C75D33"/>
    <w:rsid w:val="00C87A96"/>
    <w:rsid w:val="00C91D0B"/>
    <w:rsid w:val="00C97346"/>
    <w:rsid w:val="00CA0358"/>
    <w:rsid w:val="00CB2046"/>
    <w:rsid w:val="00CB3F7A"/>
    <w:rsid w:val="00CC281D"/>
    <w:rsid w:val="00CC3004"/>
    <w:rsid w:val="00CD4342"/>
    <w:rsid w:val="00CF2188"/>
    <w:rsid w:val="00CF3A2D"/>
    <w:rsid w:val="00CF5793"/>
    <w:rsid w:val="00CF7CAC"/>
    <w:rsid w:val="00D00384"/>
    <w:rsid w:val="00D164D3"/>
    <w:rsid w:val="00D30338"/>
    <w:rsid w:val="00D442E2"/>
    <w:rsid w:val="00D4648A"/>
    <w:rsid w:val="00D5177C"/>
    <w:rsid w:val="00D5576C"/>
    <w:rsid w:val="00D56E3A"/>
    <w:rsid w:val="00D625AE"/>
    <w:rsid w:val="00D65220"/>
    <w:rsid w:val="00D67EA0"/>
    <w:rsid w:val="00D7424A"/>
    <w:rsid w:val="00D83180"/>
    <w:rsid w:val="00D83ED7"/>
    <w:rsid w:val="00D90510"/>
    <w:rsid w:val="00D92955"/>
    <w:rsid w:val="00D92FA0"/>
    <w:rsid w:val="00DA100F"/>
    <w:rsid w:val="00DB13E4"/>
    <w:rsid w:val="00DB4C85"/>
    <w:rsid w:val="00DC6996"/>
    <w:rsid w:val="00DD0B99"/>
    <w:rsid w:val="00DD4505"/>
    <w:rsid w:val="00DD687B"/>
    <w:rsid w:val="00DE0F30"/>
    <w:rsid w:val="00DE3EA9"/>
    <w:rsid w:val="00DE44ED"/>
    <w:rsid w:val="00E005DE"/>
    <w:rsid w:val="00E00C75"/>
    <w:rsid w:val="00E02B36"/>
    <w:rsid w:val="00E04266"/>
    <w:rsid w:val="00E07382"/>
    <w:rsid w:val="00E12E41"/>
    <w:rsid w:val="00E206AF"/>
    <w:rsid w:val="00E2280A"/>
    <w:rsid w:val="00E30CE7"/>
    <w:rsid w:val="00E3101A"/>
    <w:rsid w:val="00E31085"/>
    <w:rsid w:val="00E33B9A"/>
    <w:rsid w:val="00E3416B"/>
    <w:rsid w:val="00E51039"/>
    <w:rsid w:val="00E6608B"/>
    <w:rsid w:val="00E75D79"/>
    <w:rsid w:val="00E82EB4"/>
    <w:rsid w:val="00E910F5"/>
    <w:rsid w:val="00E91199"/>
    <w:rsid w:val="00E920B0"/>
    <w:rsid w:val="00EB0244"/>
    <w:rsid w:val="00EB27A4"/>
    <w:rsid w:val="00EC01DF"/>
    <w:rsid w:val="00EC2B24"/>
    <w:rsid w:val="00EC43A7"/>
    <w:rsid w:val="00ED29F7"/>
    <w:rsid w:val="00ED588C"/>
    <w:rsid w:val="00ED6989"/>
    <w:rsid w:val="00EE1915"/>
    <w:rsid w:val="00EE3FEB"/>
    <w:rsid w:val="00EE4369"/>
    <w:rsid w:val="00EE669B"/>
    <w:rsid w:val="00EE6BED"/>
    <w:rsid w:val="00F038F3"/>
    <w:rsid w:val="00F0677E"/>
    <w:rsid w:val="00F13592"/>
    <w:rsid w:val="00F154B1"/>
    <w:rsid w:val="00F207D4"/>
    <w:rsid w:val="00F26ADD"/>
    <w:rsid w:val="00F2752D"/>
    <w:rsid w:val="00F336CD"/>
    <w:rsid w:val="00F36744"/>
    <w:rsid w:val="00F37252"/>
    <w:rsid w:val="00F5394A"/>
    <w:rsid w:val="00F61110"/>
    <w:rsid w:val="00F617C4"/>
    <w:rsid w:val="00F61E9F"/>
    <w:rsid w:val="00F67A80"/>
    <w:rsid w:val="00F74736"/>
    <w:rsid w:val="00F76C97"/>
    <w:rsid w:val="00F80D82"/>
    <w:rsid w:val="00F86DDA"/>
    <w:rsid w:val="00F954EE"/>
    <w:rsid w:val="00F95ABE"/>
    <w:rsid w:val="00FA1321"/>
    <w:rsid w:val="00FA6FCC"/>
    <w:rsid w:val="00FC28A4"/>
    <w:rsid w:val="00FC4619"/>
    <w:rsid w:val="00FC4FBB"/>
    <w:rsid w:val="00FC7E48"/>
    <w:rsid w:val="00FD18D6"/>
    <w:rsid w:val="00FD4D64"/>
    <w:rsid w:val="00FE0DAB"/>
    <w:rsid w:val="00FE3989"/>
    <w:rsid w:val="00FF39ED"/>
    <w:rsid w:val="00FF3C4F"/>
    <w:rsid w:val="00FF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76AA2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A76AA2"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76AA2"/>
    <w:pPr>
      <w:keepNext/>
      <w:jc w:val="both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A76AA2"/>
    <w:pPr>
      <w:keepNext/>
      <w:ind w:left="567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76AA2"/>
    <w:pPr>
      <w:keepNext/>
      <w:ind w:firstLine="92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76AA2"/>
    <w:pPr>
      <w:keepNext/>
      <w:ind w:firstLine="1347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76AA2"/>
    <w:pPr>
      <w:keepNext/>
      <w:numPr>
        <w:ilvl w:val="12"/>
      </w:numPr>
      <w:spacing w:before="120"/>
      <w:ind w:left="567" w:hanging="567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rsid w:val="00A76AA2"/>
    <w:pPr>
      <w:keepNext/>
      <w:numPr>
        <w:ilvl w:val="12"/>
      </w:numPr>
      <w:ind w:left="567" w:hanging="567"/>
      <w:jc w:val="both"/>
      <w:outlineLvl w:val="6"/>
    </w:pPr>
    <w:rPr>
      <w:b/>
      <w:bCs/>
      <w:sz w:val="24"/>
    </w:rPr>
  </w:style>
  <w:style w:type="paragraph" w:styleId="Nagwek8">
    <w:name w:val="heading 8"/>
    <w:basedOn w:val="Normalny"/>
    <w:next w:val="Normalny"/>
    <w:qFormat/>
    <w:rsid w:val="00A76AA2"/>
    <w:pPr>
      <w:keepNext/>
      <w:ind w:left="1134" w:hanging="567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A76AA2"/>
    <w:pPr>
      <w:keepNext/>
      <w:numPr>
        <w:numId w:val="1"/>
      </w:numPr>
      <w:spacing w:before="60"/>
      <w:jc w:val="both"/>
      <w:outlineLvl w:val="8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1">
    <w:name w:val="tabulatory1"/>
    <w:basedOn w:val="Domylnaczcionkaakapitu"/>
    <w:rsid w:val="006312AD"/>
    <w:rPr>
      <w:rFonts w:cs="Times New Roman"/>
    </w:rPr>
  </w:style>
  <w:style w:type="character" w:styleId="Hipercze">
    <w:name w:val="Hyperlink"/>
    <w:basedOn w:val="Domylnaczcionkaakapitu"/>
    <w:rsid w:val="00A76AA2"/>
    <w:rPr>
      <w:color w:val="0000FF"/>
      <w:u w:val="single"/>
    </w:rPr>
  </w:style>
  <w:style w:type="paragraph" w:styleId="Nagwek">
    <w:name w:val="header"/>
    <w:basedOn w:val="Normalny"/>
    <w:rsid w:val="00A76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A76AA2"/>
    <w:rPr>
      <w:sz w:val="24"/>
      <w:lang w:val="pl-PL" w:eastAsia="pl-PL"/>
    </w:rPr>
  </w:style>
  <w:style w:type="paragraph" w:styleId="Stopka">
    <w:name w:val="footer"/>
    <w:basedOn w:val="Normalny"/>
    <w:rsid w:val="00A76A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6AA2"/>
    <w:rPr>
      <w:rFonts w:cs="Times New Roman"/>
    </w:rPr>
  </w:style>
  <w:style w:type="paragraph" w:styleId="Tekstprzypisudolnego">
    <w:name w:val="footnote text"/>
    <w:basedOn w:val="Normalny"/>
    <w:link w:val="TekstprzypisudolnegoZnak1"/>
    <w:semiHidden/>
    <w:rsid w:val="00A76AA2"/>
  </w:style>
  <w:style w:type="character" w:customStyle="1" w:styleId="TekstprzypisudolnegoZnak">
    <w:name w:val="Tekst przypisu dolnego Znak"/>
    <w:rsid w:val="00A76AA2"/>
    <w:rPr>
      <w:lang w:val="pl-PL" w:eastAsia="pl-PL"/>
    </w:rPr>
  </w:style>
  <w:style w:type="character" w:styleId="Odwoanieprzypisudolnego">
    <w:name w:val="footnote reference"/>
    <w:basedOn w:val="Domylnaczcionkaakapitu"/>
    <w:semiHidden/>
    <w:rsid w:val="00A76AA2"/>
    <w:rPr>
      <w:vertAlign w:val="superscript"/>
    </w:rPr>
  </w:style>
  <w:style w:type="paragraph" w:styleId="Tekstdymka">
    <w:name w:val="Balloon Text"/>
    <w:basedOn w:val="Normalny"/>
    <w:semiHidden/>
    <w:rsid w:val="00A76AA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A76AA2"/>
    <w:rPr>
      <w:sz w:val="16"/>
    </w:rPr>
  </w:style>
  <w:style w:type="paragraph" w:styleId="Tekstkomentarza">
    <w:name w:val="annotation text"/>
    <w:basedOn w:val="Normalny"/>
    <w:semiHidden/>
    <w:rsid w:val="00A76AA2"/>
  </w:style>
  <w:style w:type="paragraph" w:styleId="Tematkomentarza">
    <w:name w:val="annotation subject"/>
    <w:basedOn w:val="Tekstkomentarza"/>
    <w:next w:val="Tekstkomentarza"/>
    <w:semiHidden/>
    <w:rsid w:val="00A76AA2"/>
    <w:rPr>
      <w:b/>
      <w:bCs/>
    </w:rPr>
  </w:style>
  <w:style w:type="paragraph" w:styleId="Tekstprzypisukocowego">
    <w:name w:val="endnote text"/>
    <w:basedOn w:val="Normalny"/>
    <w:semiHidden/>
    <w:rsid w:val="00A76AA2"/>
  </w:style>
  <w:style w:type="character" w:styleId="Odwoanieprzypisukocowego">
    <w:name w:val="endnote reference"/>
    <w:basedOn w:val="Domylnaczcionkaakapitu"/>
    <w:semiHidden/>
    <w:rsid w:val="00A76AA2"/>
    <w:rPr>
      <w:vertAlign w:val="superscript"/>
    </w:rPr>
  </w:style>
  <w:style w:type="paragraph" w:styleId="Tekstpodstawowywcity">
    <w:name w:val="Body Text Indent"/>
    <w:basedOn w:val="Normalny"/>
    <w:link w:val="TekstpodstawowywcityZnak1"/>
    <w:rsid w:val="00A76AA2"/>
    <w:pPr>
      <w:ind w:left="567"/>
      <w:jc w:val="both"/>
    </w:pPr>
    <w:rPr>
      <w:sz w:val="24"/>
    </w:rPr>
  </w:style>
  <w:style w:type="paragraph" w:styleId="Tekstpodstawowywcity2">
    <w:name w:val="Body Text Indent 2"/>
    <w:basedOn w:val="Normalny"/>
    <w:rsid w:val="00A76AA2"/>
    <w:pPr>
      <w:numPr>
        <w:ilvl w:val="12"/>
      </w:numPr>
      <w:spacing w:before="120"/>
      <w:ind w:left="567"/>
    </w:pPr>
    <w:rPr>
      <w:sz w:val="24"/>
    </w:rPr>
  </w:style>
  <w:style w:type="paragraph" w:styleId="Tekstpodstawowywcity3">
    <w:name w:val="Body Text Indent 3"/>
    <w:basedOn w:val="Normalny"/>
    <w:rsid w:val="00A76AA2"/>
    <w:pPr>
      <w:numPr>
        <w:ilvl w:val="12"/>
      </w:numPr>
      <w:spacing w:before="120"/>
      <w:ind w:left="709" w:hanging="142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A76AA2"/>
    <w:pPr>
      <w:jc w:val="both"/>
    </w:pPr>
    <w:rPr>
      <w:sz w:val="24"/>
    </w:rPr>
  </w:style>
  <w:style w:type="paragraph" w:styleId="Tekstpodstawowy2">
    <w:name w:val="Body Text 2"/>
    <w:basedOn w:val="Normalny"/>
    <w:rsid w:val="00A76AA2"/>
    <w:pPr>
      <w:spacing w:before="60"/>
      <w:jc w:val="both"/>
    </w:pPr>
    <w:rPr>
      <w:sz w:val="26"/>
    </w:rPr>
  </w:style>
  <w:style w:type="paragraph" w:styleId="Tekstpodstawowy3">
    <w:name w:val="Body Text 3"/>
    <w:basedOn w:val="Normalny"/>
    <w:rsid w:val="00A76AA2"/>
    <w:pPr>
      <w:spacing w:line="360" w:lineRule="auto"/>
      <w:jc w:val="center"/>
    </w:pPr>
    <w:rPr>
      <w:b/>
      <w:bCs/>
      <w:sz w:val="26"/>
    </w:rPr>
  </w:style>
  <w:style w:type="paragraph" w:styleId="Tytu">
    <w:name w:val="Title"/>
    <w:basedOn w:val="Normalny"/>
    <w:qFormat/>
    <w:rsid w:val="00A76AA2"/>
    <w:pPr>
      <w:spacing w:line="360" w:lineRule="auto"/>
      <w:jc w:val="center"/>
    </w:pPr>
    <w:rPr>
      <w:b/>
      <w:bCs/>
      <w:spacing w:val="70"/>
      <w:sz w:val="26"/>
    </w:rPr>
  </w:style>
  <w:style w:type="character" w:styleId="Pogrubienie">
    <w:name w:val="Strong"/>
    <w:basedOn w:val="Domylnaczcionkaakapitu"/>
    <w:qFormat/>
    <w:rsid w:val="00A76AA2"/>
    <w:rPr>
      <w:b/>
    </w:rPr>
  </w:style>
  <w:style w:type="paragraph" w:styleId="NormalnyWeb">
    <w:name w:val="Normal (Web)"/>
    <w:basedOn w:val="Normalny"/>
    <w:rsid w:val="00A76AA2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333333"/>
      <w:sz w:val="18"/>
      <w:szCs w:val="18"/>
    </w:rPr>
  </w:style>
  <w:style w:type="paragraph" w:styleId="Zwykytekst">
    <w:name w:val="Plain Text"/>
    <w:basedOn w:val="Normalny"/>
    <w:rsid w:val="00A76AA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customStyle="1" w:styleId="WW-Tekstpodstawowy2">
    <w:name w:val="WW-Tekst podstawowy 2"/>
    <w:basedOn w:val="Normalny"/>
    <w:rsid w:val="00A76AA2"/>
    <w:pPr>
      <w:suppressAutoHyphens/>
      <w:jc w:val="both"/>
    </w:pPr>
    <w:rPr>
      <w:rFonts w:ascii="Arial" w:hAnsi="Arial"/>
      <w:sz w:val="22"/>
    </w:rPr>
  </w:style>
  <w:style w:type="paragraph" w:customStyle="1" w:styleId="WW-Tekstpodstawowywcity2">
    <w:name w:val="WW-Tekst podstawowy wci?ty 2"/>
    <w:basedOn w:val="Normalny"/>
    <w:rsid w:val="00A76AA2"/>
    <w:pPr>
      <w:suppressAutoHyphens/>
      <w:ind w:left="1134" w:hanging="426"/>
      <w:jc w:val="both"/>
    </w:pPr>
    <w:rPr>
      <w:rFonts w:ascii="Arial" w:hAnsi="Arial"/>
      <w:sz w:val="22"/>
    </w:rPr>
  </w:style>
  <w:style w:type="paragraph" w:customStyle="1" w:styleId="WW-Listawypunktowana">
    <w:name w:val="WW-Lista wypunktowana"/>
    <w:basedOn w:val="Normalny"/>
    <w:rsid w:val="00A76AA2"/>
    <w:pPr>
      <w:suppressAutoHyphens/>
    </w:pPr>
    <w:rPr>
      <w:lang w:val="en-GB"/>
    </w:rPr>
  </w:style>
  <w:style w:type="paragraph" w:customStyle="1" w:styleId="Styl1">
    <w:name w:val="Styl1"/>
    <w:basedOn w:val="Normalny"/>
    <w:rsid w:val="00A76AA2"/>
    <w:pPr>
      <w:widowControl w:val="0"/>
      <w:overflowPunct/>
      <w:adjustRightInd/>
      <w:spacing w:before="240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WW-Absatz-Standardschriftart">
    <w:name w:val="WW-Absatz-Standardschriftart"/>
    <w:rsid w:val="00A76AA2"/>
  </w:style>
  <w:style w:type="character" w:styleId="HTML-staaszeroko">
    <w:name w:val="HTML Typewriter"/>
    <w:basedOn w:val="Domylnaczcionkaakapitu"/>
    <w:rsid w:val="00A76AA2"/>
    <w:rPr>
      <w:rFonts w:ascii="Courier New" w:hAnsi="Courier New"/>
      <w:sz w:val="20"/>
    </w:rPr>
  </w:style>
  <w:style w:type="character" w:styleId="UyteHipercze">
    <w:name w:val="FollowedHyperlink"/>
    <w:basedOn w:val="Domylnaczcionkaakapitu"/>
    <w:rsid w:val="00A76AA2"/>
    <w:rPr>
      <w:color w:val="800080"/>
      <w:u w:val="single"/>
    </w:rPr>
  </w:style>
  <w:style w:type="paragraph" w:customStyle="1" w:styleId="Portal01">
    <w:name w:val="Portal_01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b/>
      <w:color w:val="808080"/>
      <w:sz w:val="32"/>
      <w:szCs w:val="32"/>
    </w:rPr>
  </w:style>
  <w:style w:type="paragraph" w:customStyle="1" w:styleId="Portal2">
    <w:name w:val="Portal_2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b/>
      <w:color w:val="808080"/>
      <w:sz w:val="32"/>
      <w:szCs w:val="32"/>
    </w:rPr>
  </w:style>
  <w:style w:type="paragraph" w:customStyle="1" w:styleId="Portal1">
    <w:name w:val="Portal_1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color w:val="808080"/>
      <w:sz w:val="36"/>
      <w:szCs w:val="36"/>
    </w:rPr>
  </w:style>
  <w:style w:type="paragraph" w:customStyle="1" w:styleId="Tekstpodstawowy31">
    <w:name w:val="Tekst podstawowy 31"/>
    <w:basedOn w:val="Normalny"/>
    <w:rsid w:val="00A76AA2"/>
    <w:pPr>
      <w:suppressAutoHyphens/>
      <w:autoSpaceDN/>
      <w:adjustRightInd/>
      <w:spacing w:after="120"/>
    </w:pPr>
    <w:rPr>
      <w:sz w:val="16"/>
      <w:szCs w:val="16"/>
      <w:lang w:eastAsia="ar-SA"/>
    </w:rPr>
  </w:style>
  <w:style w:type="paragraph" w:styleId="Lista">
    <w:name w:val="List"/>
    <w:basedOn w:val="Normalny"/>
    <w:rsid w:val="00A76AA2"/>
    <w:pPr>
      <w:widowControl w:val="0"/>
      <w:overflowPunct/>
      <w:adjustRightInd/>
      <w:ind w:left="283" w:hanging="283"/>
      <w:textAlignment w:val="auto"/>
    </w:pPr>
  </w:style>
  <w:style w:type="paragraph" w:customStyle="1" w:styleId="171">
    <w:name w:val="17 1"/>
    <w:basedOn w:val="Lista"/>
    <w:autoRedefine/>
    <w:rsid w:val="00A76AA2"/>
    <w:pPr>
      <w:widowControl/>
      <w:tabs>
        <w:tab w:val="left" w:pos="0"/>
      </w:tabs>
      <w:autoSpaceDE/>
      <w:autoSpaceDN/>
      <w:ind w:left="0" w:firstLine="0"/>
    </w:pPr>
    <w:rPr>
      <w:sz w:val="24"/>
      <w:szCs w:val="24"/>
    </w:rPr>
  </w:style>
  <w:style w:type="paragraph" w:customStyle="1" w:styleId="WW-Tekstpodstawowy3">
    <w:name w:val="WW-Tekst podstawowy 3"/>
    <w:basedOn w:val="Normalny"/>
    <w:rsid w:val="00A76AA2"/>
    <w:pPr>
      <w:suppressAutoHyphens/>
      <w:autoSpaceDN/>
      <w:adjustRightInd/>
      <w:jc w:val="both"/>
    </w:pPr>
    <w:rPr>
      <w:sz w:val="24"/>
    </w:rPr>
  </w:style>
  <w:style w:type="character" w:customStyle="1" w:styleId="lmenustartend">
    <w:name w:val="lmenustartend"/>
    <w:basedOn w:val="Domylnaczcionkaakapitu"/>
    <w:rsid w:val="00A76AA2"/>
    <w:rPr>
      <w:rFonts w:cs="Times New Roman"/>
    </w:rPr>
  </w:style>
  <w:style w:type="character" w:customStyle="1" w:styleId="oznaczenie">
    <w:name w:val="oznaczenie"/>
    <w:basedOn w:val="Domylnaczcionkaakapitu"/>
    <w:rsid w:val="00A76AA2"/>
    <w:rPr>
      <w:rFonts w:cs="Times New Roman"/>
    </w:rPr>
  </w:style>
  <w:style w:type="paragraph" w:customStyle="1" w:styleId="Akapitzlist1">
    <w:name w:val="Akapit z listą1"/>
    <w:basedOn w:val="Normalny"/>
    <w:rsid w:val="00A76AA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76AA2"/>
    <w:rPr>
      <w:rFonts w:cs="Times New Roman"/>
    </w:rPr>
  </w:style>
  <w:style w:type="character" w:customStyle="1" w:styleId="TekstpodstawowywcityZnak">
    <w:name w:val="Tekst podstawowy wcięty Znak"/>
    <w:rsid w:val="00A76AA2"/>
    <w:rPr>
      <w:sz w:val="24"/>
    </w:rPr>
  </w:style>
  <w:style w:type="paragraph" w:customStyle="1" w:styleId="WW-Domylnie">
    <w:name w:val="WW-Domyślnie"/>
    <w:rsid w:val="00A76AA2"/>
    <w:pPr>
      <w:suppressAutoHyphens/>
    </w:pPr>
    <w:rPr>
      <w:kern w:val="1"/>
      <w:sz w:val="24"/>
    </w:rPr>
  </w:style>
  <w:style w:type="paragraph" w:customStyle="1" w:styleId="Default">
    <w:name w:val="Default"/>
    <w:rsid w:val="00A76A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21">
    <w:name w:val="Body Text 21"/>
    <w:basedOn w:val="Normalny"/>
    <w:rsid w:val="00A76AA2"/>
    <w:pPr>
      <w:overflowPunct/>
      <w:autoSpaceDE/>
      <w:autoSpaceDN/>
      <w:adjustRightInd/>
      <w:jc w:val="both"/>
      <w:textAlignment w:val="auto"/>
    </w:pPr>
    <w:rPr>
      <w:rFonts w:ascii="Arial" w:hAnsi="Arial"/>
      <w:sz w:val="22"/>
    </w:rPr>
  </w:style>
  <w:style w:type="character" w:customStyle="1" w:styleId="tabulatory">
    <w:name w:val="tabulatory"/>
    <w:basedOn w:val="Domylnaczcionkaakapitu"/>
    <w:rsid w:val="00A76AA2"/>
    <w:rPr>
      <w:rFonts w:cs="Times New Roman"/>
    </w:rPr>
  </w:style>
  <w:style w:type="character" w:styleId="Uwydatnienie">
    <w:name w:val="Emphasis"/>
    <w:basedOn w:val="Domylnaczcionkaakapitu"/>
    <w:qFormat/>
    <w:rsid w:val="002A0F52"/>
    <w:rPr>
      <w:i/>
    </w:rPr>
  </w:style>
  <w:style w:type="character" w:customStyle="1" w:styleId="TekstprzypisudolnegoZnak1">
    <w:name w:val="Tekst przypisu dolnego Znak1"/>
    <w:link w:val="Tekstprzypisudolnego"/>
    <w:locked/>
    <w:rsid w:val="00A55972"/>
    <w:rPr>
      <w:lang w:val="pl-PL" w:eastAsia="pl-PL"/>
    </w:rPr>
  </w:style>
  <w:style w:type="character" w:customStyle="1" w:styleId="TekstpodstawowywcityZnak1">
    <w:name w:val="Tekst podstawowy wcięty Znak1"/>
    <w:link w:val="Tekstpodstawowywcity"/>
    <w:locked/>
    <w:rsid w:val="005B585B"/>
    <w:rPr>
      <w:sz w:val="24"/>
      <w:lang w:val="pl-PL" w:eastAsia="pl-PL"/>
    </w:rPr>
  </w:style>
  <w:style w:type="character" w:customStyle="1" w:styleId="TekstpodstawowyZnak">
    <w:name w:val="Tekst podstawowy Znak"/>
    <w:link w:val="Tekstpodstawowy"/>
    <w:locked/>
    <w:rsid w:val="00566485"/>
    <w:rPr>
      <w:sz w:val="24"/>
    </w:rPr>
  </w:style>
  <w:style w:type="paragraph" w:customStyle="1" w:styleId="Poprawka1">
    <w:name w:val="Poprawka1"/>
    <w:hidden/>
    <w:semiHidden/>
    <w:rsid w:val="00E31085"/>
  </w:style>
  <w:style w:type="character" w:customStyle="1" w:styleId="highlight">
    <w:name w:val="highlight"/>
    <w:basedOn w:val="Domylnaczcionkaakapitu"/>
    <w:rsid w:val="00E31085"/>
    <w:rPr>
      <w:rFonts w:cs="Times New Roman"/>
    </w:rPr>
  </w:style>
  <w:style w:type="paragraph" w:customStyle="1" w:styleId="Textbody">
    <w:name w:val="Text body"/>
    <w:basedOn w:val="Normalny"/>
    <w:rsid w:val="00536B5C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cs="DejaVu Sans"/>
      <w:kern w:val="1"/>
      <w:sz w:val="24"/>
      <w:szCs w:val="24"/>
      <w:lang w:eastAsia="hi-IN" w:bidi="hi-IN"/>
    </w:rPr>
  </w:style>
  <w:style w:type="table" w:styleId="Tabela-Siatka">
    <w:name w:val="Table Grid"/>
    <w:basedOn w:val="Standardowy"/>
    <w:rsid w:val="009F07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kapitzlist">
    <w:name w:val="List Paragraph"/>
    <w:basedOn w:val="Normalny"/>
    <w:uiPriority w:val="34"/>
    <w:qFormat/>
    <w:rsid w:val="002970D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BAF6DA1-048D-4701-92EC-D4DD51703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163</Words>
  <Characters>1724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regulaminu konkursu</vt:lpstr>
    </vt:vector>
  </TitlesOfParts>
  <Company>CODN</Company>
  <LinksUpToDate>false</LinksUpToDate>
  <CharactersWithSpaces>1884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regulaminu konkursu</dc:title>
  <dc:subject/>
  <dc:creator>Andrzej Jasiński</dc:creator>
  <cp:keywords/>
  <dc:description/>
  <cp:lastModifiedBy> </cp:lastModifiedBy>
  <cp:revision>2</cp:revision>
  <cp:lastPrinted>2013-02-08T11:11:00Z</cp:lastPrinted>
  <dcterms:created xsi:type="dcterms:W3CDTF">2015-01-12T07:58:00Z</dcterms:created>
  <dcterms:modified xsi:type="dcterms:W3CDTF">2015-01-12T07:58:00Z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2">
    <vt:lpwstr>+O4yaUXQhKKqAURkxwboYAjAusHXKvoHkCPYFlHnVIszbMOTmzUSqddJaPgBEpxeYxVYA6BFXlTBE5i5qvkh7c=</vt:lpwstr>
  </property>
  <property fmtid="{D5CDD505-2E9C-101B-9397-08002B2CF9AE}" pid="3" name="MAIL_MSG_ID1">
    <vt:lpwstr>UFAAhWon0ndq8EyZjvmOsX3/JpB5L7yZfHmGlNOrZ1osbnETa5HRvX5/3p/JgEePI/VLgXMa7GZJKuexA08Fpwj3ufK23tmqeXvBW1wcereuDHzmybb80W1aV4/4yLwHZDIRXUT2ZQ/OzqtT8lgykqj7YzmgJIIFEaeM7guvB++04hn9kOh3gmw12DmamW0bnnS34b5if/w9xWba8Yj0ShR/iuXjiU9Pe9mchbUp+5OlwOciDY0QvyIYS</vt:lpwstr>
  </property>
  <property fmtid="{D5CDD505-2E9C-101B-9397-08002B2CF9AE}" pid="4" name="RESPONSE_SENDER_NAME">
    <vt:lpwstr>4AAA6DouqOs9baGllntsJpLmPkyMPSgWkpm2UpEBD1jWUrfuoipJo9QX0Q==</vt:lpwstr>
  </property>
  <property fmtid="{D5CDD505-2E9C-101B-9397-08002B2CF9AE}" pid="5" name="EMAIL_OWNER_ADDRESS">
    <vt:lpwstr>ABAAJXrvhtoYpC5IYNOLOYmnCCiARRUa/VaeWJS3cdMFXVfsOH/FgcfV2dgH8egcXTLV</vt:lpwstr>
  </property>
</Properties>
</file>